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32C" w:rsidRDefault="00AD232C">
      <w:pPr>
        <w:autoSpaceDE w:val="0"/>
        <w:autoSpaceDN w:val="0"/>
        <w:spacing w:after="78" w:line="220" w:lineRule="exact"/>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Default="009B5413" w:rsidP="009B5413">
      <w:pPr>
        <w:pStyle w:val="a9"/>
        <w:rPr>
          <w:lang w:val="ru-RU"/>
        </w:rPr>
      </w:pPr>
    </w:p>
    <w:p w:rsidR="009B5413" w:rsidRPr="009B5413" w:rsidRDefault="009B5413" w:rsidP="009B5413">
      <w:pPr>
        <w:pStyle w:val="a9"/>
        <w:rPr>
          <w:sz w:val="28"/>
          <w:szCs w:val="28"/>
          <w:lang w:val="ru-RU"/>
        </w:rPr>
      </w:pPr>
      <w:bookmarkStart w:id="0" w:name="_GoBack"/>
    </w:p>
    <w:p w:rsidR="009B5413" w:rsidRPr="009B5413" w:rsidRDefault="009B5413" w:rsidP="009B5413">
      <w:pPr>
        <w:pStyle w:val="a9"/>
        <w:jc w:val="center"/>
        <w:rPr>
          <w:rFonts w:ascii="Times New Roman" w:hAnsi="Times New Roman" w:cs="Times New Roman"/>
          <w:sz w:val="28"/>
          <w:szCs w:val="28"/>
          <w:lang w:val="ru-RU"/>
        </w:rPr>
      </w:pPr>
    </w:p>
    <w:p w:rsidR="00AD232C" w:rsidRPr="009B5413" w:rsidRDefault="009B5413" w:rsidP="009B5413">
      <w:pPr>
        <w:pStyle w:val="a9"/>
        <w:jc w:val="center"/>
        <w:rPr>
          <w:rFonts w:ascii="Times New Roman" w:hAnsi="Times New Roman" w:cs="Times New Roman"/>
          <w:sz w:val="28"/>
          <w:szCs w:val="28"/>
          <w:lang w:val="ru-RU"/>
        </w:rPr>
      </w:pPr>
      <w:r w:rsidRPr="009B5413">
        <w:rPr>
          <w:rFonts w:ascii="Times New Roman" w:hAnsi="Times New Roman" w:cs="Times New Roman"/>
          <w:sz w:val="28"/>
          <w:szCs w:val="28"/>
          <w:lang w:val="ru-RU"/>
        </w:rPr>
        <w:t>Рабочая программа по литературному чтению</w:t>
      </w:r>
    </w:p>
    <w:p w:rsidR="009B5413" w:rsidRPr="009B5413" w:rsidRDefault="009B5413" w:rsidP="009B5413">
      <w:pPr>
        <w:pStyle w:val="a9"/>
        <w:jc w:val="center"/>
        <w:rPr>
          <w:rFonts w:ascii="Times New Roman" w:hAnsi="Times New Roman" w:cs="Times New Roman"/>
          <w:sz w:val="28"/>
          <w:szCs w:val="28"/>
          <w:lang w:val="ru-RU"/>
        </w:rPr>
      </w:pPr>
    </w:p>
    <w:p w:rsidR="00AD232C" w:rsidRPr="009B5413" w:rsidRDefault="009B5413" w:rsidP="009B5413">
      <w:pPr>
        <w:pStyle w:val="a9"/>
        <w:jc w:val="center"/>
        <w:rPr>
          <w:rFonts w:ascii="Times New Roman" w:hAnsi="Times New Roman" w:cs="Times New Roman"/>
          <w:sz w:val="28"/>
          <w:szCs w:val="28"/>
          <w:lang w:val="ru-RU"/>
        </w:rPr>
      </w:pPr>
      <w:proofErr w:type="gramStart"/>
      <w:r w:rsidRPr="009B5413">
        <w:rPr>
          <w:rFonts w:ascii="Times New Roman" w:hAnsi="Times New Roman" w:cs="Times New Roman"/>
          <w:sz w:val="28"/>
          <w:szCs w:val="28"/>
          <w:lang w:val="ru-RU"/>
        </w:rPr>
        <w:t>3  класса</w:t>
      </w:r>
      <w:proofErr w:type="gramEnd"/>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p>
    <w:p w:rsidR="009B5413" w:rsidRPr="009B5413" w:rsidRDefault="009B5413" w:rsidP="009B5413">
      <w:pPr>
        <w:pStyle w:val="a9"/>
        <w:jc w:val="center"/>
        <w:rPr>
          <w:rFonts w:ascii="Times New Roman" w:hAnsi="Times New Roman" w:cs="Times New Roman"/>
          <w:sz w:val="28"/>
          <w:szCs w:val="28"/>
          <w:lang w:val="ru-RU"/>
        </w:rPr>
      </w:pPr>
      <w:r w:rsidRPr="009B5413">
        <w:rPr>
          <w:rFonts w:ascii="Times New Roman" w:hAnsi="Times New Roman" w:cs="Times New Roman"/>
          <w:sz w:val="28"/>
          <w:szCs w:val="28"/>
          <w:lang w:val="ru-RU"/>
        </w:rPr>
        <w:t xml:space="preserve">Составитель: </w:t>
      </w:r>
    </w:p>
    <w:p w:rsidR="009B5413" w:rsidRPr="009B5413" w:rsidRDefault="009B5413" w:rsidP="009B5413">
      <w:pPr>
        <w:pStyle w:val="a9"/>
        <w:jc w:val="center"/>
        <w:rPr>
          <w:rFonts w:ascii="Times New Roman" w:hAnsi="Times New Roman" w:cs="Times New Roman"/>
          <w:sz w:val="28"/>
          <w:szCs w:val="28"/>
          <w:lang w:val="ru-RU"/>
        </w:rPr>
        <w:sectPr w:rsidR="009B5413" w:rsidRPr="009B5413">
          <w:pgSz w:w="11900" w:h="16840"/>
          <w:pgMar w:top="298" w:right="880" w:bottom="1412" w:left="1440" w:header="720" w:footer="720" w:gutter="0"/>
          <w:cols w:space="720" w:equalWidth="0">
            <w:col w:w="9580" w:space="0"/>
          </w:cols>
          <w:docGrid w:linePitch="360"/>
        </w:sectPr>
      </w:pPr>
      <w:r w:rsidRPr="009B5413">
        <w:rPr>
          <w:rFonts w:ascii="Times New Roman" w:hAnsi="Times New Roman" w:cs="Times New Roman"/>
          <w:sz w:val="28"/>
          <w:szCs w:val="28"/>
          <w:lang w:val="ru-RU"/>
        </w:rPr>
        <w:t xml:space="preserve">учитель </w:t>
      </w:r>
      <w:proofErr w:type="spellStart"/>
      <w:r w:rsidRPr="009B5413">
        <w:rPr>
          <w:rFonts w:ascii="Times New Roman" w:hAnsi="Times New Roman" w:cs="Times New Roman"/>
          <w:sz w:val="28"/>
          <w:szCs w:val="28"/>
          <w:lang w:val="ru-RU"/>
        </w:rPr>
        <w:t>нач.кл</w:t>
      </w:r>
      <w:proofErr w:type="spellEnd"/>
      <w:r w:rsidRPr="009B5413">
        <w:rPr>
          <w:rFonts w:ascii="Times New Roman" w:hAnsi="Times New Roman" w:cs="Times New Roman"/>
          <w:sz w:val="28"/>
          <w:szCs w:val="28"/>
          <w:lang w:val="ru-RU"/>
        </w:rPr>
        <w:t xml:space="preserve">. Ибрагимова М.А. </w:t>
      </w:r>
    </w:p>
    <w:bookmarkEnd w:id="0"/>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ПОЯСНИТЕЛЬНАЯ ЗАПИСКА</w:t>
      </w:r>
    </w:p>
    <w:p w:rsidR="00AD232C" w:rsidRPr="005527B1" w:rsidRDefault="005527B1">
      <w:pPr>
        <w:autoSpaceDE w:val="0"/>
        <w:autoSpaceDN w:val="0"/>
        <w:spacing w:before="346" w:after="0" w:line="281" w:lineRule="auto"/>
        <w:ind w:firstLine="180"/>
        <w:rPr>
          <w:lang w:val="ru-RU"/>
        </w:rPr>
      </w:pPr>
      <w:r w:rsidRPr="005527B1">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5527B1">
        <w:rPr>
          <w:lang w:val="ru-RU"/>
        </w:rPr>
        <w:br/>
      </w:r>
      <w:r w:rsidRPr="005527B1">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5527B1">
        <w:rPr>
          <w:lang w:val="ru-RU"/>
        </w:rPr>
        <w:br/>
      </w:r>
      <w:r w:rsidRPr="005527B1">
        <w:rPr>
          <w:rFonts w:ascii="Times New Roman" w:eastAsia="Times New Roman" w:hAnsi="Times New Roman"/>
          <w:color w:val="000000"/>
          <w:sz w:val="24"/>
          <w:lang w:val="ru-RU"/>
        </w:rPr>
        <w:t>сформулированные в Примерной программе воспитания.</w:t>
      </w:r>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ОБЩАЯ ХАРАКТЕРИСТИКА УЧЕБНОГО ПРЕДМЕТА "ЛИТЕРАТУРНОЕ ЧТЕНИЕ"</w:t>
      </w:r>
    </w:p>
    <w:p w:rsidR="00AD232C" w:rsidRPr="005527B1" w:rsidRDefault="005527B1">
      <w:pPr>
        <w:autoSpaceDE w:val="0"/>
        <w:autoSpaceDN w:val="0"/>
        <w:spacing w:before="192" w:after="0" w:line="286" w:lineRule="auto"/>
        <w:ind w:right="144" w:firstLine="180"/>
        <w:rPr>
          <w:lang w:val="ru-RU"/>
        </w:rPr>
      </w:pPr>
      <w:r w:rsidRPr="005527B1">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AD232C" w:rsidRPr="005527B1" w:rsidRDefault="005527B1">
      <w:pPr>
        <w:autoSpaceDE w:val="0"/>
        <w:autoSpaceDN w:val="0"/>
        <w:spacing w:before="70" w:after="0" w:line="271" w:lineRule="auto"/>
        <w:ind w:right="144" w:firstLine="180"/>
        <w:rPr>
          <w:lang w:val="ru-RU"/>
        </w:rPr>
      </w:pPr>
      <w:r w:rsidRPr="005527B1">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AD232C" w:rsidRPr="005527B1" w:rsidRDefault="005527B1">
      <w:pPr>
        <w:autoSpaceDE w:val="0"/>
        <w:autoSpaceDN w:val="0"/>
        <w:spacing w:before="70" w:after="0" w:line="288" w:lineRule="auto"/>
        <w:ind w:firstLine="180"/>
        <w:rPr>
          <w:lang w:val="ru-RU"/>
        </w:rPr>
      </w:pPr>
      <w:r w:rsidRPr="005527B1">
        <w:rPr>
          <w:rFonts w:ascii="Times New Roman" w:eastAsia="Times New Roman" w:hAnsi="Times New Roman"/>
          <w:color w:val="000000"/>
          <w:sz w:val="24"/>
          <w:lang w:val="ru-RU"/>
        </w:rPr>
        <w:t xml:space="preserve">В основу отбора произведений положены </w:t>
      </w:r>
      <w:proofErr w:type="spellStart"/>
      <w:r w:rsidRPr="005527B1">
        <w:rPr>
          <w:rFonts w:ascii="Times New Roman" w:eastAsia="Times New Roman" w:hAnsi="Times New Roman"/>
          <w:color w:val="000000"/>
          <w:sz w:val="24"/>
          <w:lang w:val="ru-RU"/>
        </w:rPr>
        <w:t>общедидактические</w:t>
      </w:r>
      <w:proofErr w:type="spellEnd"/>
      <w:r w:rsidRPr="005527B1">
        <w:rPr>
          <w:rFonts w:ascii="Times New Roman" w:eastAsia="Times New Roman" w:hAnsi="Times New Roman"/>
          <w:color w:val="000000"/>
          <w:sz w:val="24"/>
          <w:lang w:val="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5527B1">
        <w:rPr>
          <w:lang w:val="ru-RU"/>
        </w:rPr>
        <w:br/>
      </w:r>
      <w:r w:rsidRPr="005527B1">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5527B1">
        <w:rPr>
          <w:rFonts w:ascii="Times New Roman" w:eastAsia="Times New Roman" w:hAnsi="Times New Roman"/>
          <w:color w:val="000000"/>
          <w:sz w:val="24"/>
          <w:lang w:val="ru-RU"/>
        </w:rPr>
        <w:t>метапредметных</w:t>
      </w:r>
      <w:proofErr w:type="spellEnd"/>
      <w:r w:rsidRPr="005527B1">
        <w:rPr>
          <w:rFonts w:ascii="Times New Roman" w:eastAsia="Times New Roman" w:hAnsi="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rsidR="00AD232C" w:rsidRPr="005527B1" w:rsidRDefault="005527B1">
      <w:pPr>
        <w:tabs>
          <w:tab w:val="left" w:pos="180"/>
        </w:tabs>
        <w:autoSpaceDE w:val="0"/>
        <w:autoSpaceDN w:val="0"/>
        <w:spacing w:before="70" w:after="0" w:line="271" w:lineRule="auto"/>
        <w:rPr>
          <w:lang w:val="ru-RU"/>
        </w:rPr>
      </w:pPr>
      <w:r w:rsidRPr="005527B1">
        <w:rPr>
          <w:lang w:val="ru-RU"/>
        </w:rPr>
        <w:tab/>
      </w:r>
      <w:r w:rsidRPr="005527B1">
        <w:rPr>
          <w:rFonts w:ascii="Times New Roman" w:eastAsia="Times New Roman" w:hAnsi="Times New Roman"/>
          <w:color w:val="000000"/>
          <w:sz w:val="24"/>
          <w:lang w:val="ru-RU"/>
        </w:rPr>
        <w:t xml:space="preserve">Планируемые результаты включают личностные, </w:t>
      </w:r>
      <w:proofErr w:type="spellStart"/>
      <w:r w:rsidRPr="005527B1">
        <w:rPr>
          <w:rFonts w:ascii="Times New Roman" w:eastAsia="Times New Roman" w:hAnsi="Times New Roman"/>
          <w:color w:val="000000"/>
          <w:sz w:val="24"/>
          <w:lang w:val="ru-RU"/>
        </w:rPr>
        <w:t>метапредметные</w:t>
      </w:r>
      <w:proofErr w:type="spellEnd"/>
      <w:r w:rsidRPr="005527B1">
        <w:rPr>
          <w:rFonts w:ascii="Times New Roman" w:eastAsia="Times New Roman" w:hAnsi="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 </w:t>
      </w:r>
      <w:r w:rsidRPr="005527B1">
        <w:rPr>
          <w:lang w:val="ru-RU"/>
        </w:rPr>
        <w:tab/>
      </w:r>
      <w:r w:rsidR="004F3D10">
        <w:rPr>
          <w:lang w:val="ru-RU"/>
        </w:rPr>
        <w:t xml:space="preserve">В соответствии с региональным Учебным планом на изучение литературного чтения в 3 классе </w:t>
      </w:r>
      <w:r w:rsidR="004F3D10">
        <w:rPr>
          <w:rFonts w:ascii="Times New Roman" w:eastAsia="Times New Roman" w:hAnsi="Times New Roman"/>
          <w:color w:val="000000"/>
          <w:sz w:val="24"/>
          <w:lang w:val="ru-RU"/>
        </w:rPr>
        <w:t xml:space="preserve"> отводится 102</w:t>
      </w:r>
      <w:r w:rsidR="004F3D10" w:rsidRPr="00BA7D10">
        <w:rPr>
          <w:rFonts w:ascii="Times New Roman" w:eastAsia="Times New Roman" w:hAnsi="Times New Roman"/>
          <w:color w:val="000000"/>
          <w:sz w:val="24"/>
          <w:lang w:val="ru-RU"/>
        </w:rPr>
        <w:t xml:space="preserve"> ч.</w:t>
      </w:r>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ЦЕЛИ ИЗУЧЕНИЯ УЧЕБНОГО ПРЕДМЕТА "ЛИТЕРАТУРНОЕ ЧТЕНИЕ"</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color w:val="000000"/>
          <w:sz w:val="24"/>
          <w:lang w:val="ru-RU"/>
        </w:rPr>
        <w:t xml:space="preserve">Приоритетная </w:t>
      </w:r>
      <w:r w:rsidRPr="005527B1">
        <w:rPr>
          <w:rFonts w:ascii="Times New Roman" w:eastAsia="Times New Roman" w:hAnsi="Times New Roman"/>
          <w:b/>
          <w:color w:val="000000"/>
          <w:sz w:val="24"/>
          <w:lang w:val="ru-RU"/>
        </w:rPr>
        <w:t xml:space="preserve">цель </w:t>
      </w:r>
      <w:r w:rsidRPr="005527B1">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5527B1">
        <w:rPr>
          <w:lang w:val="ru-RU"/>
        </w:rPr>
        <w:br/>
      </w:r>
      <w:r w:rsidRPr="005527B1">
        <w:rPr>
          <w:rFonts w:ascii="Times New Roman" w:eastAsia="Times New Roman" w:hAnsi="Times New Roman"/>
          <w:color w:val="000000"/>
          <w:sz w:val="24"/>
          <w:lang w:val="ru-RU"/>
        </w:rPr>
        <w:t>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w:t>
      </w:r>
    </w:p>
    <w:p w:rsidR="00AD232C" w:rsidRPr="005527B1" w:rsidRDefault="00AD232C">
      <w:pPr>
        <w:rPr>
          <w:lang w:val="ru-RU"/>
        </w:rPr>
        <w:sectPr w:rsidR="00AD232C" w:rsidRPr="005527B1">
          <w:pgSz w:w="11900" w:h="16840"/>
          <w:pgMar w:top="298" w:right="650" w:bottom="384" w:left="666" w:header="720" w:footer="720" w:gutter="0"/>
          <w:cols w:space="720" w:equalWidth="0">
            <w:col w:w="10584"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line="271" w:lineRule="auto"/>
        <w:ind w:right="576"/>
        <w:rPr>
          <w:lang w:val="ru-RU"/>
        </w:rPr>
      </w:pPr>
      <w:proofErr w:type="spellStart"/>
      <w:r w:rsidRPr="005527B1">
        <w:rPr>
          <w:rFonts w:ascii="Times New Roman" w:eastAsia="Times New Roman" w:hAnsi="Times New Roman"/>
          <w:color w:val="000000"/>
          <w:sz w:val="24"/>
          <w:lang w:val="ru-RU"/>
        </w:rPr>
        <w:t>сформированность</w:t>
      </w:r>
      <w:proofErr w:type="spellEnd"/>
      <w:r w:rsidRPr="005527B1">
        <w:rPr>
          <w:rFonts w:ascii="Times New Roman" w:eastAsia="Times New Roman" w:hAnsi="Times New Roman"/>
          <w:color w:val="000000"/>
          <w:sz w:val="24"/>
          <w:lang w:val="ru-RU"/>
        </w:rPr>
        <w:t xml:space="preserve"> предметных и универсальных действий в процессе изучения </w:t>
      </w:r>
      <w:proofErr w:type="gramStart"/>
      <w:r w:rsidRPr="005527B1">
        <w:rPr>
          <w:rFonts w:ascii="Times New Roman" w:eastAsia="Times New Roman" w:hAnsi="Times New Roman"/>
          <w:color w:val="000000"/>
          <w:sz w:val="24"/>
          <w:lang w:val="ru-RU"/>
        </w:rPr>
        <w:t>предмета«</w:t>
      </w:r>
      <w:proofErr w:type="gramEnd"/>
      <w:r w:rsidRPr="005527B1">
        <w:rPr>
          <w:rFonts w:ascii="Times New Roman" w:eastAsia="Times New Roman" w:hAnsi="Times New Roman"/>
          <w:color w:val="000000"/>
          <w:sz w:val="24"/>
          <w:lang w:val="ru-RU"/>
        </w:rPr>
        <w:t>Литературное чтение» станут фундаментом обучения в основном звене школы, а также будут востребованы в жизни.</w:t>
      </w:r>
    </w:p>
    <w:p w:rsidR="00AD232C" w:rsidRPr="005527B1" w:rsidRDefault="005527B1">
      <w:pPr>
        <w:tabs>
          <w:tab w:val="left" w:pos="180"/>
        </w:tabs>
        <w:autoSpaceDE w:val="0"/>
        <w:autoSpaceDN w:val="0"/>
        <w:spacing w:before="190" w:after="0" w:line="262" w:lineRule="auto"/>
        <w:ind w:right="432"/>
        <w:rPr>
          <w:lang w:val="ru-RU"/>
        </w:rPr>
      </w:pPr>
      <w:r w:rsidRPr="005527B1">
        <w:rPr>
          <w:lang w:val="ru-RU"/>
        </w:rPr>
        <w:tab/>
      </w:r>
      <w:r w:rsidRPr="005527B1">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AD232C" w:rsidRPr="005527B1" w:rsidRDefault="005527B1">
      <w:pPr>
        <w:autoSpaceDE w:val="0"/>
        <w:autoSpaceDN w:val="0"/>
        <w:spacing w:before="178" w:after="0" w:line="262" w:lineRule="auto"/>
        <w:ind w:left="420"/>
        <w:rPr>
          <w:lang w:val="ru-RU"/>
        </w:rPr>
      </w:pPr>
      <w:r w:rsidRPr="005527B1">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AD232C" w:rsidRPr="005527B1" w:rsidRDefault="005527B1">
      <w:pPr>
        <w:autoSpaceDE w:val="0"/>
        <w:autoSpaceDN w:val="0"/>
        <w:spacing w:before="192" w:after="0" w:line="262" w:lineRule="auto"/>
        <w:ind w:left="420" w:right="576"/>
        <w:rPr>
          <w:lang w:val="ru-RU"/>
        </w:rPr>
      </w:pPr>
      <w:r w:rsidRPr="005527B1">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AD232C" w:rsidRPr="005527B1" w:rsidRDefault="005527B1">
      <w:pPr>
        <w:autoSpaceDE w:val="0"/>
        <w:autoSpaceDN w:val="0"/>
        <w:spacing w:before="192" w:after="0" w:line="262" w:lineRule="auto"/>
        <w:ind w:left="420" w:right="432"/>
        <w:rPr>
          <w:lang w:val="ru-RU"/>
        </w:rPr>
      </w:pPr>
      <w:r w:rsidRPr="005527B1">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AD232C" w:rsidRPr="005527B1" w:rsidRDefault="005527B1">
      <w:pPr>
        <w:autoSpaceDE w:val="0"/>
        <w:autoSpaceDN w:val="0"/>
        <w:spacing w:before="190" w:after="0" w:line="286" w:lineRule="auto"/>
        <w:ind w:left="420"/>
        <w:rPr>
          <w:lang w:val="ru-RU"/>
        </w:rPr>
      </w:pPr>
      <w:r w:rsidRPr="005527B1">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5527B1">
        <w:rPr>
          <w:lang w:val="ru-RU"/>
        </w:rPr>
        <w:br/>
      </w:r>
      <w:r w:rsidRPr="005527B1">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5527B1">
        <w:rPr>
          <w:lang w:val="ru-RU"/>
        </w:rPr>
        <w:br/>
      </w:r>
      <w:r w:rsidRPr="005527B1">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5527B1">
        <w:rPr>
          <w:lang w:val="ru-RU"/>
        </w:rPr>
        <w:br/>
      </w:r>
      <w:r w:rsidRPr="005527B1">
        <w:rPr>
          <w:rFonts w:ascii="Times New Roman" w:eastAsia="Times New Roman" w:hAnsi="Times New Roman"/>
          <w:color w:val="000000"/>
          <w:sz w:val="24"/>
          <w:lang w:val="ru-RU"/>
        </w:rPr>
        <w:t>выразительности (сравнение, эпитет, олицетворение);</w:t>
      </w:r>
    </w:p>
    <w:p w:rsidR="00AD232C" w:rsidRPr="005527B1" w:rsidRDefault="005527B1">
      <w:pPr>
        <w:autoSpaceDE w:val="0"/>
        <w:autoSpaceDN w:val="0"/>
        <w:spacing w:before="190" w:after="0" w:line="262" w:lineRule="auto"/>
        <w:ind w:left="420"/>
        <w:rPr>
          <w:lang w:val="ru-RU"/>
        </w:rPr>
      </w:pPr>
      <w:r w:rsidRPr="005527B1">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AD232C" w:rsidRPr="005527B1" w:rsidRDefault="00AD232C">
      <w:pPr>
        <w:rPr>
          <w:lang w:val="ru-RU"/>
        </w:rPr>
        <w:sectPr w:rsidR="00AD232C" w:rsidRPr="005527B1">
          <w:pgSz w:w="11900" w:h="16840"/>
          <w:pgMar w:top="286" w:right="794" w:bottom="1440" w:left="666" w:header="720" w:footer="720" w:gutter="0"/>
          <w:cols w:space="720" w:equalWidth="0">
            <w:col w:w="10440"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 xml:space="preserve">СОДЕРЖАНИЕ УЧЕБНОГО ПРЕДМЕТА </w:t>
      </w:r>
    </w:p>
    <w:p w:rsidR="00AD232C" w:rsidRPr="005527B1" w:rsidRDefault="005527B1">
      <w:pPr>
        <w:autoSpaceDE w:val="0"/>
        <w:autoSpaceDN w:val="0"/>
        <w:spacing w:before="346" w:after="0" w:line="286" w:lineRule="auto"/>
        <w:ind w:firstLine="180"/>
        <w:rPr>
          <w:lang w:val="ru-RU"/>
        </w:rPr>
      </w:pPr>
      <w:r w:rsidRPr="005527B1">
        <w:rPr>
          <w:rFonts w:ascii="Times New Roman" w:eastAsia="Times New Roman" w:hAnsi="Times New Roman"/>
          <w:i/>
          <w:color w:val="000000"/>
          <w:sz w:val="24"/>
          <w:lang w:val="ru-RU"/>
        </w:rPr>
        <w:t>О Родине и её истории.</w:t>
      </w:r>
      <w:r w:rsidRPr="005527B1">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5527B1">
        <w:rPr>
          <w:lang w:val="ru-RU"/>
        </w:rPr>
        <w:br/>
      </w:r>
      <w:r w:rsidRPr="005527B1">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eastAsia="Times New Roman" w:hAnsi="Times New Roman"/>
          <w:color w:val="000000"/>
          <w:sz w:val="24"/>
        </w:rPr>
        <w:t>I</w:t>
      </w:r>
      <w:r w:rsidRPr="005527B1">
        <w:rPr>
          <w:rFonts w:ascii="Times New Roman" w:eastAsia="Times New Roman" w:hAnsi="Times New Roman"/>
          <w:color w:val="000000"/>
          <w:sz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D232C" w:rsidRPr="005527B1" w:rsidRDefault="005527B1">
      <w:pPr>
        <w:autoSpaceDE w:val="0"/>
        <w:autoSpaceDN w:val="0"/>
        <w:spacing w:before="192" w:after="0" w:line="262" w:lineRule="auto"/>
        <w:ind w:right="576"/>
        <w:jc w:val="center"/>
        <w:rPr>
          <w:lang w:val="ru-RU"/>
        </w:rPr>
      </w:pPr>
      <w:r w:rsidRPr="005527B1">
        <w:rPr>
          <w:rFonts w:ascii="Times New Roman" w:eastAsia="Times New Roman" w:hAnsi="Times New Roman"/>
          <w:i/>
          <w:color w:val="000000"/>
          <w:sz w:val="24"/>
          <w:lang w:val="ru-RU"/>
        </w:rPr>
        <w:t xml:space="preserve">Фольклор (устное народное творчество). </w:t>
      </w:r>
      <w:r w:rsidRPr="005527B1">
        <w:rPr>
          <w:rFonts w:ascii="Times New Roman" w:eastAsia="Times New Roman" w:hAnsi="Times New Roman"/>
          <w:color w:val="000000"/>
          <w:sz w:val="24"/>
          <w:lang w:val="ru-RU"/>
        </w:rPr>
        <w:t xml:space="preserve">Круг чтения: малые жанры фольклора (пословицы, </w:t>
      </w:r>
      <w:proofErr w:type="spellStart"/>
      <w:r w:rsidRPr="005527B1">
        <w:rPr>
          <w:rFonts w:ascii="Times New Roman" w:eastAsia="Times New Roman" w:hAnsi="Times New Roman"/>
          <w:color w:val="000000"/>
          <w:sz w:val="24"/>
          <w:lang w:val="ru-RU"/>
        </w:rPr>
        <w:t>потешки</w:t>
      </w:r>
      <w:proofErr w:type="spellEnd"/>
      <w:r w:rsidRPr="005527B1">
        <w:rPr>
          <w:rFonts w:ascii="Times New Roman" w:eastAsia="Times New Roman" w:hAnsi="Times New Roman"/>
          <w:color w:val="000000"/>
          <w:sz w:val="24"/>
          <w:lang w:val="ru-RU"/>
        </w:rPr>
        <w:t>, считалки, небылицы, скороговорки, загадки, по выбору). Знакомство с видами загадок.</w:t>
      </w:r>
    </w:p>
    <w:p w:rsidR="00AD232C" w:rsidRPr="005527B1" w:rsidRDefault="005527B1">
      <w:pPr>
        <w:autoSpaceDE w:val="0"/>
        <w:autoSpaceDN w:val="0"/>
        <w:spacing w:before="70" w:after="0"/>
        <w:ind w:right="432"/>
        <w:rPr>
          <w:lang w:val="ru-RU"/>
        </w:rPr>
      </w:pPr>
      <w:r w:rsidRPr="005527B1">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5527B1">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w:t>
      </w:r>
      <w:proofErr w:type="spellStart"/>
      <w:r w:rsidRPr="005527B1">
        <w:rPr>
          <w:rFonts w:ascii="Times New Roman" w:eastAsia="Times New Roman" w:hAnsi="Times New Roman"/>
          <w:color w:val="000000"/>
          <w:sz w:val="24"/>
          <w:lang w:val="ru-RU"/>
        </w:rPr>
        <w:t>Билибина</w:t>
      </w:r>
      <w:proofErr w:type="spellEnd"/>
      <w:r w:rsidRPr="005527B1">
        <w:rPr>
          <w:rFonts w:ascii="Times New Roman" w:eastAsia="Times New Roman" w:hAnsi="Times New Roman"/>
          <w:color w:val="000000"/>
          <w:sz w:val="24"/>
          <w:lang w:val="ru-RU"/>
        </w:rPr>
        <w:t>, В. М. Конашевич). Отражение в сказках народного быта и культуры. Составление плана сказки.</w:t>
      </w:r>
    </w:p>
    <w:p w:rsidR="00AD232C" w:rsidRPr="005527B1" w:rsidRDefault="005527B1">
      <w:pPr>
        <w:autoSpaceDE w:val="0"/>
        <w:autoSpaceDN w:val="0"/>
        <w:spacing w:before="190" w:after="0" w:line="283" w:lineRule="auto"/>
        <w:ind w:firstLine="180"/>
        <w:rPr>
          <w:lang w:val="ru-RU"/>
        </w:rPr>
      </w:pPr>
      <w:r w:rsidRPr="005527B1">
        <w:rPr>
          <w:rFonts w:ascii="Times New Roman" w:eastAsia="Times New Roman" w:hAnsi="Times New Roman"/>
          <w:i/>
          <w:color w:val="000000"/>
          <w:sz w:val="24"/>
          <w:lang w:val="ru-RU"/>
        </w:rPr>
        <w:t>Круг чтения: народная песня.</w:t>
      </w:r>
      <w:r w:rsidRPr="005527B1">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D232C" w:rsidRPr="005527B1" w:rsidRDefault="005527B1">
      <w:pPr>
        <w:tabs>
          <w:tab w:val="left" w:pos="180"/>
        </w:tabs>
        <w:autoSpaceDE w:val="0"/>
        <w:autoSpaceDN w:val="0"/>
        <w:spacing w:before="190" w:after="0" w:line="262" w:lineRule="auto"/>
        <w:rPr>
          <w:lang w:val="ru-RU"/>
        </w:rPr>
      </w:pPr>
      <w:r w:rsidRPr="005527B1">
        <w:rPr>
          <w:lang w:val="ru-RU"/>
        </w:rPr>
        <w:tab/>
      </w:r>
      <w:r w:rsidRPr="005527B1">
        <w:rPr>
          <w:rFonts w:ascii="Times New Roman" w:eastAsia="Times New Roman" w:hAnsi="Times New Roman"/>
          <w:i/>
          <w:color w:val="000000"/>
          <w:sz w:val="24"/>
          <w:lang w:val="ru-RU"/>
        </w:rPr>
        <w:t xml:space="preserve">Творчество А. С. Пушкина. </w:t>
      </w:r>
      <w:r w:rsidRPr="005527B1">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AD232C" w:rsidRPr="005527B1" w:rsidRDefault="005527B1">
      <w:pPr>
        <w:autoSpaceDE w:val="0"/>
        <w:autoSpaceDN w:val="0"/>
        <w:spacing w:before="72" w:after="0" w:line="262" w:lineRule="auto"/>
        <w:ind w:right="144"/>
        <w:rPr>
          <w:lang w:val="ru-RU"/>
        </w:rPr>
      </w:pPr>
      <w:r w:rsidRPr="005527B1">
        <w:rPr>
          <w:rFonts w:ascii="Times New Roman" w:eastAsia="Times New Roman" w:hAnsi="Times New Roman"/>
          <w:color w:val="000000"/>
          <w:sz w:val="24"/>
          <w:lang w:val="ru-RU"/>
        </w:rPr>
        <w:t xml:space="preserve">Литературные сказки А.  С. Пушкина в стихах (по выбору, например, «Сказка о царе </w:t>
      </w:r>
      <w:proofErr w:type="spellStart"/>
      <w:r w:rsidRPr="005527B1">
        <w:rPr>
          <w:rFonts w:ascii="Times New Roman" w:eastAsia="Times New Roman" w:hAnsi="Times New Roman"/>
          <w:color w:val="000000"/>
          <w:sz w:val="24"/>
          <w:lang w:val="ru-RU"/>
        </w:rPr>
        <w:t>Салтане</w:t>
      </w:r>
      <w:proofErr w:type="spellEnd"/>
      <w:r w:rsidRPr="005527B1">
        <w:rPr>
          <w:rFonts w:ascii="Times New Roman" w:eastAsia="Times New Roman" w:hAnsi="Times New Roman"/>
          <w:color w:val="000000"/>
          <w:sz w:val="24"/>
          <w:lang w:val="ru-RU"/>
        </w:rPr>
        <w:t xml:space="preserve">, о сыне его славном и могучем богатыре князе </w:t>
      </w:r>
      <w:proofErr w:type="spellStart"/>
      <w:r w:rsidRPr="005527B1">
        <w:rPr>
          <w:rFonts w:ascii="Times New Roman" w:eastAsia="Times New Roman" w:hAnsi="Times New Roman"/>
          <w:color w:val="000000"/>
          <w:sz w:val="24"/>
          <w:lang w:val="ru-RU"/>
        </w:rPr>
        <w:t>Гвидоне</w:t>
      </w:r>
      <w:proofErr w:type="spellEnd"/>
      <w:r w:rsidRPr="005527B1">
        <w:rPr>
          <w:rFonts w:ascii="Times New Roman" w:eastAsia="Times New Roman" w:hAnsi="Times New Roman"/>
          <w:color w:val="000000"/>
          <w:sz w:val="24"/>
          <w:lang w:val="ru-RU"/>
        </w:rPr>
        <w:t xml:space="preserve"> </w:t>
      </w:r>
      <w:proofErr w:type="spellStart"/>
      <w:r w:rsidRPr="005527B1">
        <w:rPr>
          <w:rFonts w:ascii="Times New Roman" w:eastAsia="Times New Roman" w:hAnsi="Times New Roman"/>
          <w:color w:val="000000"/>
          <w:sz w:val="24"/>
          <w:lang w:val="ru-RU"/>
        </w:rPr>
        <w:t>Салтановиче</w:t>
      </w:r>
      <w:proofErr w:type="spellEnd"/>
      <w:r w:rsidRPr="005527B1">
        <w:rPr>
          <w:rFonts w:ascii="Times New Roman" w:eastAsia="Times New Roman" w:hAnsi="Times New Roman"/>
          <w:color w:val="000000"/>
          <w:sz w:val="24"/>
          <w:lang w:val="ru-RU"/>
        </w:rPr>
        <w:t xml:space="preserve"> и о прекрасной царевне Лебеди»).</w:t>
      </w:r>
    </w:p>
    <w:p w:rsidR="00AD232C" w:rsidRPr="005527B1" w:rsidRDefault="005527B1">
      <w:pPr>
        <w:autoSpaceDE w:val="0"/>
        <w:autoSpaceDN w:val="0"/>
        <w:spacing w:before="70" w:after="0"/>
        <w:rPr>
          <w:lang w:val="ru-RU"/>
        </w:rPr>
      </w:pPr>
      <w:r w:rsidRPr="005527B1">
        <w:rPr>
          <w:rFonts w:ascii="Times New Roman" w:eastAsia="Times New Roman" w:hAnsi="Times New Roman"/>
          <w:color w:val="000000"/>
          <w:sz w:val="24"/>
          <w:lang w:val="ru-RU"/>
        </w:rPr>
        <w:t xml:space="preserve">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5527B1">
        <w:rPr>
          <w:rFonts w:ascii="Times New Roman" w:eastAsia="Times New Roman" w:hAnsi="Times New Roman"/>
          <w:color w:val="000000"/>
          <w:sz w:val="24"/>
          <w:lang w:val="ru-RU"/>
        </w:rPr>
        <w:t>Билибин</w:t>
      </w:r>
      <w:proofErr w:type="spellEnd"/>
      <w:r w:rsidRPr="005527B1">
        <w:rPr>
          <w:rFonts w:ascii="Times New Roman" w:eastAsia="Times New Roman" w:hAnsi="Times New Roman"/>
          <w:color w:val="000000"/>
          <w:sz w:val="24"/>
          <w:lang w:val="ru-RU"/>
        </w:rPr>
        <w:t xml:space="preserve"> — иллюстратор сказок А. С. Пушкина.</w:t>
      </w:r>
    </w:p>
    <w:p w:rsidR="00AD232C" w:rsidRPr="005527B1" w:rsidRDefault="005527B1">
      <w:pPr>
        <w:tabs>
          <w:tab w:val="left" w:pos="180"/>
        </w:tabs>
        <w:autoSpaceDE w:val="0"/>
        <w:autoSpaceDN w:val="0"/>
        <w:spacing w:before="190" w:after="0" w:line="262" w:lineRule="auto"/>
        <w:rPr>
          <w:lang w:val="ru-RU"/>
        </w:rPr>
      </w:pPr>
      <w:r w:rsidRPr="005527B1">
        <w:rPr>
          <w:lang w:val="ru-RU"/>
        </w:rPr>
        <w:tab/>
      </w:r>
      <w:r w:rsidRPr="005527B1">
        <w:rPr>
          <w:rFonts w:ascii="Times New Roman" w:eastAsia="Times New Roman" w:hAnsi="Times New Roman"/>
          <w:i/>
          <w:color w:val="000000"/>
          <w:sz w:val="24"/>
          <w:lang w:val="ru-RU"/>
        </w:rPr>
        <w:t>Творчество И. А. Крылова.</w:t>
      </w:r>
      <w:r w:rsidRPr="005527B1">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AD232C" w:rsidRPr="005527B1" w:rsidRDefault="005527B1">
      <w:pPr>
        <w:autoSpaceDE w:val="0"/>
        <w:autoSpaceDN w:val="0"/>
        <w:spacing w:before="70" w:after="0" w:line="262" w:lineRule="auto"/>
        <w:ind w:right="576"/>
        <w:rPr>
          <w:lang w:val="ru-RU"/>
        </w:rPr>
      </w:pPr>
      <w:r w:rsidRPr="005527B1">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AD232C" w:rsidRPr="005527B1" w:rsidRDefault="005527B1">
      <w:pPr>
        <w:autoSpaceDE w:val="0"/>
        <w:autoSpaceDN w:val="0"/>
        <w:spacing w:before="190" w:after="0" w:line="271" w:lineRule="auto"/>
        <w:ind w:right="144" w:firstLine="180"/>
        <w:rPr>
          <w:lang w:val="ru-RU"/>
        </w:rPr>
      </w:pPr>
      <w:r w:rsidRPr="005527B1">
        <w:rPr>
          <w:rFonts w:ascii="Times New Roman" w:eastAsia="Times New Roman" w:hAnsi="Times New Roman"/>
          <w:i/>
          <w:color w:val="000000"/>
          <w:sz w:val="24"/>
          <w:lang w:val="ru-RU"/>
        </w:rPr>
        <w:t>Картины природы в произведениях поэтов и писателей Х</w:t>
      </w:r>
      <w:r>
        <w:rPr>
          <w:rFonts w:ascii="Times New Roman" w:eastAsia="Times New Roman" w:hAnsi="Times New Roman"/>
          <w:i/>
          <w:color w:val="000000"/>
          <w:sz w:val="24"/>
        </w:rPr>
        <w:t>I</w:t>
      </w:r>
      <w:r w:rsidRPr="005527B1">
        <w:rPr>
          <w:rFonts w:ascii="Times New Roman" w:eastAsia="Times New Roman" w:hAnsi="Times New Roman"/>
          <w:i/>
          <w:color w:val="000000"/>
          <w:sz w:val="24"/>
          <w:lang w:val="ru-RU"/>
        </w:rPr>
        <w:t>Х—ХХ веков</w:t>
      </w:r>
      <w:r w:rsidRPr="005527B1">
        <w:rPr>
          <w:rFonts w:ascii="Times New Roman" w:eastAsia="Times New Roman" w:hAnsi="Times New Roman"/>
          <w:color w:val="000000"/>
          <w:sz w:val="24"/>
          <w:lang w:val="ru-RU"/>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w:t>
      </w:r>
      <w:proofErr w:type="spellStart"/>
      <w:r w:rsidRPr="005527B1">
        <w:rPr>
          <w:rFonts w:ascii="Times New Roman" w:eastAsia="Times New Roman" w:hAnsi="Times New Roman"/>
          <w:color w:val="000000"/>
          <w:sz w:val="24"/>
          <w:lang w:val="ru-RU"/>
        </w:rPr>
        <w:t>Майкова</w:t>
      </w:r>
      <w:proofErr w:type="spellEnd"/>
      <w:r w:rsidRPr="005527B1">
        <w:rPr>
          <w:rFonts w:ascii="Times New Roman" w:eastAsia="Times New Roman" w:hAnsi="Times New Roman"/>
          <w:color w:val="000000"/>
          <w:sz w:val="24"/>
          <w:lang w:val="ru-RU"/>
        </w:rPr>
        <w:t>,</w:t>
      </w:r>
    </w:p>
    <w:p w:rsidR="00AD232C" w:rsidRPr="005527B1" w:rsidRDefault="00AD232C">
      <w:pPr>
        <w:rPr>
          <w:lang w:val="ru-RU"/>
        </w:rPr>
        <w:sectPr w:rsidR="00AD232C" w:rsidRPr="005527B1">
          <w:pgSz w:w="11900" w:h="16840"/>
          <w:pgMar w:top="298" w:right="642" w:bottom="432" w:left="666" w:header="720" w:footer="720" w:gutter="0"/>
          <w:cols w:space="720" w:equalWidth="0">
            <w:col w:w="10592"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rPr>
          <w:lang w:val="ru-RU"/>
        </w:rPr>
      </w:pPr>
      <w:r w:rsidRPr="005527B1">
        <w:rPr>
          <w:rFonts w:ascii="Times New Roman" w:eastAsia="Times New Roman" w:hAnsi="Times New Roman"/>
          <w:color w:val="000000"/>
          <w:sz w:val="24"/>
          <w:lang w:val="ru-RU"/>
        </w:rPr>
        <w:t>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AD232C" w:rsidRPr="005527B1" w:rsidRDefault="005527B1">
      <w:pPr>
        <w:autoSpaceDE w:val="0"/>
        <w:autoSpaceDN w:val="0"/>
        <w:spacing w:before="70" w:after="0" w:line="271" w:lineRule="auto"/>
        <w:ind w:right="432"/>
        <w:rPr>
          <w:lang w:val="ru-RU"/>
        </w:rPr>
      </w:pPr>
      <w:r w:rsidRPr="005527B1">
        <w:rPr>
          <w:rFonts w:ascii="Times New Roman" w:eastAsia="Times New Roman" w:hAnsi="Times New Roman"/>
          <w:color w:val="000000"/>
          <w:sz w:val="24"/>
          <w:lang w:val="ru-RU"/>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D232C" w:rsidRPr="005527B1" w:rsidRDefault="005527B1">
      <w:pPr>
        <w:autoSpaceDE w:val="0"/>
        <w:autoSpaceDN w:val="0"/>
        <w:spacing w:before="190" w:after="0" w:line="283" w:lineRule="auto"/>
        <w:ind w:right="144" w:firstLine="180"/>
        <w:rPr>
          <w:lang w:val="ru-RU"/>
        </w:rPr>
      </w:pPr>
      <w:r w:rsidRPr="005527B1">
        <w:rPr>
          <w:rFonts w:ascii="Times New Roman" w:eastAsia="Times New Roman" w:hAnsi="Times New Roman"/>
          <w:i/>
          <w:color w:val="000000"/>
          <w:sz w:val="24"/>
          <w:lang w:val="ru-RU"/>
        </w:rPr>
        <w:t>Творчество Л. Н. Толстого</w:t>
      </w:r>
      <w:r w:rsidRPr="005527B1">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5527B1">
        <w:rPr>
          <w:lang w:val="ru-RU"/>
        </w:rPr>
        <w:br/>
      </w:r>
      <w:r w:rsidRPr="005527B1">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AD232C" w:rsidRPr="005527B1" w:rsidRDefault="005527B1">
      <w:pPr>
        <w:autoSpaceDE w:val="0"/>
        <w:autoSpaceDN w:val="0"/>
        <w:spacing w:before="190" w:after="0"/>
        <w:ind w:right="288" w:firstLine="180"/>
        <w:rPr>
          <w:lang w:val="ru-RU"/>
        </w:rPr>
      </w:pPr>
      <w:r w:rsidRPr="005527B1">
        <w:rPr>
          <w:rFonts w:ascii="Times New Roman" w:eastAsia="Times New Roman" w:hAnsi="Times New Roman"/>
          <w:i/>
          <w:color w:val="000000"/>
          <w:sz w:val="24"/>
          <w:lang w:val="ru-RU"/>
        </w:rPr>
        <w:t>Литературная сказка.</w:t>
      </w:r>
      <w:r w:rsidRPr="005527B1">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Мамина-Сибиряка, В.  Ф.   Одоевского, В.  М.   Гаршина, М.   Горького, И. С. Соколова-Микитова, Г. А. </w:t>
      </w:r>
      <w:proofErr w:type="spellStart"/>
      <w:r w:rsidRPr="005527B1">
        <w:rPr>
          <w:rFonts w:ascii="Times New Roman" w:eastAsia="Times New Roman" w:hAnsi="Times New Roman"/>
          <w:color w:val="000000"/>
          <w:sz w:val="24"/>
          <w:lang w:val="ru-RU"/>
        </w:rPr>
        <w:t>Скребицкого</w:t>
      </w:r>
      <w:proofErr w:type="spellEnd"/>
      <w:r w:rsidRPr="005527B1">
        <w:rPr>
          <w:rFonts w:ascii="Times New Roman" w:eastAsia="Times New Roman" w:hAnsi="Times New Roman"/>
          <w:color w:val="000000"/>
          <w:sz w:val="24"/>
          <w:lang w:val="ru-RU"/>
        </w:rPr>
        <w:t xml:space="preserve"> и др. Особенности авторских сказок (сюжет, язык, герои). Составление  аннотации.</w:t>
      </w:r>
    </w:p>
    <w:p w:rsidR="00AD232C" w:rsidRPr="005527B1" w:rsidRDefault="005527B1">
      <w:pPr>
        <w:autoSpaceDE w:val="0"/>
        <w:autoSpaceDN w:val="0"/>
        <w:spacing w:before="190" w:after="0" w:line="281" w:lineRule="auto"/>
        <w:ind w:right="144" w:firstLine="180"/>
        <w:rPr>
          <w:lang w:val="ru-RU"/>
        </w:rPr>
      </w:pPr>
      <w:r w:rsidRPr="005527B1">
        <w:rPr>
          <w:rFonts w:ascii="Times New Roman" w:eastAsia="Times New Roman" w:hAnsi="Times New Roman"/>
          <w:i/>
          <w:color w:val="000000"/>
          <w:sz w:val="24"/>
          <w:lang w:val="ru-RU"/>
        </w:rPr>
        <w:t>Произведения о взаимоотношениях человека и животных</w:t>
      </w:r>
      <w:r w:rsidRPr="005527B1">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Мамина-Сибиряка, К. Г. </w:t>
      </w:r>
      <w:proofErr w:type="gramStart"/>
      <w:r w:rsidRPr="005527B1">
        <w:rPr>
          <w:rFonts w:ascii="Times New Roman" w:eastAsia="Times New Roman" w:hAnsi="Times New Roman"/>
          <w:color w:val="000000"/>
          <w:sz w:val="24"/>
          <w:lang w:val="ru-RU"/>
        </w:rPr>
        <w:t xml:space="preserve">Паустовского,   </w:t>
      </w:r>
      <w:proofErr w:type="gramEnd"/>
      <w:r w:rsidRPr="005527B1">
        <w:rPr>
          <w:rFonts w:ascii="Times New Roman" w:eastAsia="Times New Roman" w:hAnsi="Times New Roman"/>
          <w:color w:val="000000"/>
          <w:sz w:val="24"/>
          <w:lang w:val="ru-RU"/>
        </w:rPr>
        <w:t>М. М.    Пришвина,   С. В.    Образцова, В. Л.    Дурова, Б. С. Житкова. Особенности рассказа: тема, герои, реальность событий, композиция, объекты описания (портрет героя, описание интерьера).</w:t>
      </w:r>
    </w:p>
    <w:p w:rsidR="00AD232C" w:rsidRPr="005527B1" w:rsidRDefault="005527B1">
      <w:pPr>
        <w:autoSpaceDE w:val="0"/>
        <w:autoSpaceDN w:val="0"/>
        <w:spacing w:before="190" w:after="0" w:line="281" w:lineRule="auto"/>
        <w:ind w:firstLine="180"/>
        <w:rPr>
          <w:lang w:val="ru-RU"/>
        </w:rPr>
      </w:pPr>
      <w:r w:rsidRPr="005527B1">
        <w:rPr>
          <w:rFonts w:ascii="Times New Roman" w:eastAsia="Times New Roman" w:hAnsi="Times New Roman"/>
          <w:i/>
          <w:color w:val="000000"/>
          <w:sz w:val="24"/>
          <w:lang w:val="ru-RU"/>
        </w:rPr>
        <w:t>Произведения о детях</w:t>
      </w:r>
      <w:r w:rsidRPr="005527B1">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5527B1">
        <w:rPr>
          <w:lang w:val="ru-RU"/>
        </w:rPr>
        <w:br/>
      </w:r>
      <w:r w:rsidRPr="005527B1">
        <w:rPr>
          <w:rFonts w:ascii="Times New Roman" w:eastAsia="Times New Roman" w:hAnsi="Times New Roman"/>
          <w:color w:val="000000"/>
          <w:sz w:val="24"/>
          <w:lang w:val="ru-RU"/>
        </w:rPr>
        <w:t>нравственных качеств, проявляющихся в военное время.</w:t>
      </w:r>
    </w:p>
    <w:p w:rsidR="00AD232C" w:rsidRPr="005527B1" w:rsidRDefault="005527B1">
      <w:pPr>
        <w:autoSpaceDE w:val="0"/>
        <w:autoSpaceDN w:val="0"/>
        <w:spacing w:before="190" w:after="0" w:line="278" w:lineRule="auto"/>
        <w:ind w:right="144" w:firstLine="180"/>
        <w:rPr>
          <w:lang w:val="ru-RU"/>
        </w:rPr>
      </w:pPr>
      <w:r w:rsidRPr="005527B1">
        <w:rPr>
          <w:rFonts w:ascii="Times New Roman" w:eastAsia="Times New Roman" w:hAnsi="Times New Roman"/>
          <w:i/>
          <w:color w:val="000000"/>
          <w:sz w:val="24"/>
          <w:lang w:val="ru-RU"/>
        </w:rPr>
        <w:t>Юмористические произведения.</w:t>
      </w:r>
      <w:r w:rsidRPr="005527B1">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w:t>
      </w:r>
      <w:proofErr w:type="spellStart"/>
      <w:r w:rsidRPr="005527B1">
        <w:rPr>
          <w:rFonts w:ascii="Times New Roman" w:eastAsia="Times New Roman" w:hAnsi="Times New Roman"/>
          <w:color w:val="000000"/>
          <w:sz w:val="24"/>
          <w:lang w:val="ru-RU"/>
        </w:rPr>
        <w:t>Голявкин</w:t>
      </w:r>
      <w:proofErr w:type="spellEnd"/>
      <w:r w:rsidRPr="005527B1">
        <w:rPr>
          <w:rFonts w:ascii="Times New Roman" w:eastAsia="Times New Roman" w:hAnsi="Times New Roman"/>
          <w:color w:val="000000"/>
          <w:sz w:val="24"/>
          <w:lang w:val="ru-RU"/>
        </w:rPr>
        <w:t xml:space="preserve"> и др.</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i/>
          <w:color w:val="000000"/>
          <w:sz w:val="24"/>
          <w:lang w:val="ru-RU"/>
        </w:rPr>
        <w:t>Зарубежная литература.</w:t>
      </w:r>
      <w:r w:rsidRPr="005527B1">
        <w:rPr>
          <w:rFonts w:ascii="Times New Roman" w:eastAsia="Times New Roman" w:hAnsi="Times New Roman"/>
          <w:color w:val="000000"/>
          <w:sz w:val="24"/>
          <w:lang w:val="ru-RU"/>
        </w:rPr>
        <w:t xml:space="preserve"> Круг чтения (произведения двух-трёх авторов  по  выбору): литературные  сказки  Ш.  Перро, Х.-К.   Андерсена,  Ц. </w:t>
      </w:r>
      <w:proofErr w:type="spellStart"/>
      <w:r w:rsidRPr="005527B1">
        <w:rPr>
          <w:rFonts w:ascii="Times New Roman" w:eastAsia="Times New Roman" w:hAnsi="Times New Roman"/>
          <w:color w:val="000000"/>
          <w:sz w:val="24"/>
          <w:lang w:val="ru-RU"/>
        </w:rPr>
        <w:t>Топелиуса</w:t>
      </w:r>
      <w:proofErr w:type="spellEnd"/>
      <w:r w:rsidRPr="005527B1">
        <w:rPr>
          <w:rFonts w:ascii="Times New Roman" w:eastAsia="Times New Roman" w:hAnsi="Times New Roman"/>
          <w:color w:val="000000"/>
          <w:sz w:val="24"/>
          <w:lang w:val="ru-RU"/>
        </w:rPr>
        <w:t xml:space="preserve">,  Р. Киплинга,  Дж. </w:t>
      </w:r>
      <w:proofErr w:type="spellStart"/>
      <w:r w:rsidRPr="005527B1">
        <w:rPr>
          <w:rFonts w:ascii="Times New Roman" w:eastAsia="Times New Roman" w:hAnsi="Times New Roman"/>
          <w:color w:val="000000"/>
          <w:sz w:val="24"/>
          <w:lang w:val="ru-RU"/>
        </w:rPr>
        <w:t>Родари</w:t>
      </w:r>
      <w:proofErr w:type="spellEnd"/>
      <w:r w:rsidRPr="005527B1">
        <w:rPr>
          <w:rFonts w:ascii="Times New Roman" w:eastAsia="Times New Roman" w:hAnsi="Times New Roman"/>
          <w:color w:val="000000"/>
          <w:sz w:val="24"/>
          <w:lang w:val="ru-RU"/>
        </w:rPr>
        <w:t xml:space="preserve">,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5527B1">
        <w:rPr>
          <w:rFonts w:ascii="Times New Roman" w:eastAsia="Times New Roman" w:hAnsi="Times New Roman"/>
          <w:color w:val="000000"/>
          <w:sz w:val="24"/>
          <w:lang w:val="ru-RU"/>
        </w:rPr>
        <w:t>Заходер</w:t>
      </w:r>
      <w:proofErr w:type="spellEnd"/>
      <w:r w:rsidRPr="005527B1">
        <w:rPr>
          <w:rFonts w:ascii="Times New Roman" w:eastAsia="Times New Roman" w:hAnsi="Times New Roman"/>
          <w:color w:val="000000"/>
          <w:sz w:val="24"/>
          <w:lang w:val="ru-RU"/>
        </w:rPr>
        <w:t xml:space="preserve">. </w:t>
      </w:r>
    </w:p>
    <w:p w:rsidR="00AD232C" w:rsidRPr="005527B1" w:rsidRDefault="005527B1">
      <w:pPr>
        <w:tabs>
          <w:tab w:val="left" w:pos="180"/>
        </w:tabs>
        <w:autoSpaceDE w:val="0"/>
        <w:autoSpaceDN w:val="0"/>
        <w:spacing w:before="190" w:after="0" w:line="262" w:lineRule="auto"/>
        <w:ind w:right="288"/>
        <w:rPr>
          <w:lang w:val="ru-RU"/>
        </w:rPr>
      </w:pPr>
      <w:r w:rsidRPr="005527B1">
        <w:rPr>
          <w:lang w:val="ru-RU"/>
        </w:rPr>
        <w:tab/>
      </w:r>
      <w:r w:rsidRPr="005527B1">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5527B1">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AD232C" w:rsidRPr="005527B1" w:rsidRDefault="005527B1">
      <w:pPr>
        <w:autoSpaceDE w:val="0"/>
        <w:autoSpaceDN w:val="0"/>
        <w:spacing w:before="70" w:after="0" w:line="271" w:lineRule="auto"/>
        <w:ind w:right="720"/>
        <w:rPr>
          <w:lang w:val="ru-RU"/>
        </w:rPr>
      </w:pPr>
      <w:r w:rsidRPr="005527B1">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D232C" w:rsidRPr="005527B1" w:rsidRDefault="00AD232C">
      <w:pPr>
        <w:rPr>
          <w:lang w:val="ru-RU"/>
        </w:rPr>
        <w:sectPr w:rsidR="00AD232C" w:rsidRPr="005527B1">
          <w:pgSz w:w="11900" w:h="16840"/>
          <w:pgMar w:top="286" w:right="662" w:bottom="692" w:left="666" w:header="720" w:footer="720" w:gutter="0"/>
          <w:cols w:space="720" w:equalWidth="0">
            <w:col w:w="10572"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ПЛАНИРУЕМЫЕ ОБРАЗОВАТЕЛЬНЫЕ РЕЗУЛЬТАТЫ</w:t>
      </w:r>
    </w:p>
    <w:p w:rsidR="00AD232C" w:rsidRPr="005527B1" w:rsidRDefault="005527B1">
      <w:pPr>
        <w:tabs>
          <w:tab w:val="left" w:pos="180"/>
        </w:tabs>
        <w:autoSpaceDE w:val="0"/>
        <w:autoSpaceDN w:val="0"/>
        <w:spacing w:before="346" w:after="0" w:line="262" w:lineRule="auto"/>
        <w:ind w:right="144"/>
        <w:rPr>
          <w:lang w:val="ru-RU"/>
        </w:rPr>
      </w:pPr>
      <w:r w:rsidRPr="005527B1">
        <w:rPr>
          <w:lang w:val="ru-RU"/>
        </w:rPr>
        <w:tab/>
      </w:r>
      <w:r w:rsidRPr="005527B1">
        <w:rPr>
          <w:rFonts w:ascii="Times New Roman" w:eastAsia="Times New Roman" w:hAnsi="Times New Roman"/>
          <w:color w:val="000000"/>
          <w:sz w:val="24"/>
          <w:lang w:val="ru-RU"/>
        </w:rPr>
        <w:t xml:space="preserve">Изучение литературного чтения в 3 классе направлено на достижение обучающимися личностных, </w:t>
      </w:r>
      <w:proofErr w:type="spellStart"/>
      <w:r w:rsidRPr="005527B1">
        <w:rPr>
          <w:rFonts w:ascii="Times New Roman" w:eastAsia="Times New Roman" w:hAnsi="Times New Roman"/>
          <w:color w:val="000000"/>
          <w:sz w:val="24"/>
          <w:lang w:val="ru-RU"/>
        </w:rPr>
        <w:t>метапредметных</w:t>
      </w:r>
      <w:proofErr w:type="spellEnd"/>
      <w:r w:rsidRPr="005527B1">
        <w:rPr>
          <w:rFonts w:ascii="Times New Roman" w:eastAsia="Times New Roman" w:hAnsi="Times New Roman"/>
          <w:color w:val="000000"/>
          <w:sz w:val="24"/>
          <w:lang w:val="ru-RU"/>
        </w:rPr>
        <w:t xml:space="preserve"> и предметных результатов освоения учебного предмета.</w:t>
      </w:r>
    </w:p>
    <w:p w:rsidR="00AD232C" w:rsidRPr="005527B1" w:rsidRDefault="005527B1">
      <w:pPr>
        <w:autoSpaceDE w:val="0"/>
        <w:autoSpaceDN w:val="0"/>
        <w:spacing w:before="262" w:after="0" w:line="230" w:lineRule="auto"/>
        <w:rPr>
          <w:lang w:val="ru-RU"/>
        </w:rPr>
      </w:pPr>
      <w:r w:rsidRPr="005527B1">
        <w:rPr>
          <w:rFonts w:ascii="Times New Roman" w:eastAsia="Times New Roman" w:hAnsi="Times New Roman"/>
          <w:b/>
          <w:color w:val="000000"/>
          <w:sz w:val="24"/>
          <w:lang w:val="ru-RU"/>
        </w:rPr>
        <w:t>ЛИЧНОСТНЫЕ РЕЗУЛЬТАТЫ</w:t>
      </w:r>
    </w:p>
    <w:p w:rsidR="00AD232C" w:rsidRPr="005527B1" w:rsidRDefault="005527B1">
      <w:pPr>
        <w:autoSpaceDE w:val="0"/>
        <w:autoSpaceDN w:val="0"/>
        <w:spacing w:before="166" w:after="0" w:line="286" w:lineRule="auto"/>
        <w:ind w:firstLine="180"/>
        <w:rPr>
          <w:lang w:val="ru-RU"/>
        </w:rPr>
      </w:pPr>
      <w:r w:rsidRPr="005527B1">
        <w:rPr>
          <w:rFonts w:ascii="Times New Roman" w:eastAsia="Times New Roman" w:hAnsi="Times New Roman"/>
          <w:color w:val="000000"/>
          <w:sz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proofErr w:type="gramStart"/>
      <w:r w:rsidRPr="005527B1">
        <w:rPr>
          <w:rFonts w:ascii="Times New Roman" w:eastAsia="Times New Roman" w:hAnsi="Times New Roman"/>
          <w:color w:val="000000"/>
          <w:sz w:val="24"/>
          <w:lang w:val="ru-RU"/>
        </w:rPr>
        <w:t>чтение»отражают</w:t>
      </w:r>
      <w:proofErr w:type="gramEnd"/>
      <w:r w:rsidRPr="005527B1">
        <w:rPr>
          <w:rFonts w:ascii="Times New Roman" w:eastAsia="Times New Roman" w:hAnsi="Times New Roman"/>
          <w:color w:val="000000"/>
          <w:sz w:val="24"/>
          <w:lang w:val="ru-RU"/>
        </w:rPr>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Гражданско-патриотическое воспитание:</w:t>
      </w:r>
    </w:p>
    <w:p w:rsidR="00AD232C" w:rsidRPr="005527B1" w:rsidRDefault="005527B1">
      <w:pPr>
        <w:autoSpaceDE w:val="0"/>
        <w:autoSpaceDN w:val="0"/>
        <w:spacing w:before="178" w:after="0" w:line="271" w:lineRule="auto"/>
        <w:ind w:left="420" w:right="432"/>
        <w:rPr>
          <w:lang w:val="ru-RU"/>
        </w:rPr>
      </w:pPr>
      <w:r w:rsidRPr="005527B1">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D232C" w:rsidRPr="005527B1" w:rsidRDefault="005527B1">
      <w:pPr>
        <w:autoSpaceDE w:val="0"/>
        <w:autoSpaceDN w:val="0"/>
        <w:spacing w:before="190" w:after="0"/>
        <w:ind w:left="420" w:right="144"/>
        <w:rPr>
          <w:lang w:val="ru-RU"/>
        </w:rPr>
      </w:pPr>
      <w:r w:rsidRPr="005527B1">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D232C" w:rsidRPr="005527B1" w:rsidRDefault="005527B1">
      <w:pPr>
        <w:autoSpaceDE w:val="0"/>
        <w:autoSpaceDN w:val="0"/>
        <w:spacing w:before="190" w:after="0" w:line="271" w:lineRule="auto"/>
        <w:ind w:left="420" w:right="288"/>
        <w:rPr>
          <w:lang w:val="ru-RU"/>
        </w:rPr>
      </w:pPr>
      <w:r w:rsidRPr="005527B1">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Духовно-нравственное воспитание:</w:t>
      </w:r>
    </w:p>
    <w:p w:rsidR="00AD232C" w:rsidRPr="005527B1" w:rsidRDefault="005527B1">
      <w:pPr>
        <w:autoSpaceDE w:val="0"/>
        <w:autoSpaceDN w:val="0"/>
        <w:spacing w:before="178" w:after="0"/>
        <w:ind w:left="420" w:right="720"/>
        <w:rPr>
          <w:lang w:val="ru-RU"/>
        </w:rPr>
      </w:pPr>
      <w:r w:rsidRPr="005527B1">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D232C" w:rsidRPr="005527B1" w:rsidRDefault="005527B1">
      <w:pPr>
        <w:autoSpaceDE w:val="0"/>
        <w:autoSpaceDN w:val="0"/>
        <w:spacing w:before="240" w:after="0" w:line="262" w:lineRule="auto"/>
        <w:ind w:left="420" w:right="432"/>
        <w:rPr>
          <w:lang w:val="ru-RU"/>
        </w:rPr>
      </w:pPr>
      <w:r w:rsidRPr="005527B1">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AD232C" w:rsidRPr="005527B1" w:rsidRDefault="005527B1">
      <w:pPr>
        <w:autoSpaceDE w:val="0"/>
        <w:autoSpaceDN w:val="0"/>
        <w:spacing w:before="190" w:after="0" w:line="262" w:lineRule="auto"/>
        <w:ind w:left="420" w:right="864"/>
        <w:rPr>
          <w:lang w:val="ru-RU"/>
        </w:rPr>
      </w:pPr>
      <w:r w:rsidRPr="005527B1">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Эстетическое воспитание:</w:t>
      </w:r>
    </w:p>
    <w:p w:rsidR="00AD232C" w:rsidRPr="005527B1" w:rsidRDefault="005527B1">
      <w:pPr>
        <w:autoSpaceDE w:val="0"/>
        <w:autoSpaceDN w:val="0"/>
        <w:spacing w:before="178" w:after="0"/>
        <w:ind w:left="420" w:right="288"/>
        <w:rPr>
          <w:lang w:val="ru-RU"/>
        </w:rPr>
      </w:pPr>
      <w:r w:rsidRPr="005527B1">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AD232C" w:rsidRPr="005527B1" w:rsidRDefault="00AD232C">
      <w:pPr>
        <w:rPr>
          <w:lang w:val="ru-RU"/>
        </w:rPr>
        <w:sectPr w:rsidR="00AD232C" w:rsidRPr="005527B1">
          <w:pgSz w:w="11900" w:h="16840"/>
          <w:pgMar w:top="298" w:right="650" w:bottom="440" w:left="666" w:header="720" w:footer="720" w:gutter="0"/>
          <w:cols w:space="720" w:equalWidth="0">
            <w:col w:w="10584"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line="230" w:lineRule="auto"/>
        <w:ind w:left="420"/>
        <w:rPr>
          <w:lang w:val="ru-RU"/>
        </w:rPr>
      </w:pPr>
      <w:r w:rsidRPr="005527B1">
        <w:rPr>
          <w:rFonts w:ascii="Times New Roman" w:eastAsia="Times New Roman" w:hAnsi="Times New Roman"/>
          <w:color w:val="000000"/>
          <w:sz w:val="24"/>
          <w:lang w:val="ru-RU"/>
        </w:rPr>
        <w:t>произведений фольклора и художественной литературы;</w:t>
      </w:r>
    </w:p>
    <w:p w:rsidR="00AD232C" w:rsidRPr="005527B1" w:rsidRDefault="005527B1">
      <w:pPr>
        <w:autoSpaceDE w:val="0"/>
        <w:autoSpaceDN w:val="0"/>
        <w:spacing w:before="190" w:after="0" w:line="262" w:lineRule="auto"/>
        <w:ind w:left="420" w:right="864"/>
        <w:rPr>
          <w:lang w:val="ru-RU"/>
        </w:rPr>
      </w:pPr>
      <w:r w:rsidRPr="005527B1">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AD232C" w:rsidRPr="005527B1" w:rsidRDefault="005527B1">
      <w:pPr>
        <w:autoSpaceDE w:val="0"/>
        <w:autoSpaceDN w:val="0"/>
        <w:spacing w:before="178" w:after="0" w:line="262" w:lineRule="auto"/>
        <w:ind w:left="420" w:right="432"/>
        <w:rPr>
          <w:lang w:val="ru-RU"/>
        </w:rPr>
      </w:pPr>
      <w:r w:rsidRPr="005527B1">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бережное отношение к физическому и психическому здоровью.</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Трудовое воспитание:</w:t>
      </w:r>
    </w:p>
    <w:p w:rsidR="00AD232C" w:rsidRPr="005527B1" w:rsidRDefault="005527B1">
      <w:pPr>
        <w:autoSpaceDE w:val="0"/>
        <w:autoSpaceDN w:val="0"/>
        <w:spacing w:before="180" w:after="0" w:line="271" w:lineRule="auto"/>
        <w:ind w:left="420" w:right="720"/>
        <w:rPr>
          <w:lang w:val="ru-RU"/>
        </w:rPr>
      </w:pPr>
      <w:r w:rsidRPr="005527B1">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Экологическое воспитание:</w:t>
      </w:r>
    </w:p>
    <w:p w:rsidR="00AD232C" w:rsidRPr="005527B1" w:rsidRDefault="005527B1">
      <w:pPr>
        <w:autoSpaceDE w:val="0"/>
        <w:autoSpaceDN w:val="0"/>
        <w:spacing w:before="178" w:after="0" w:line="262" w:lineRule="auto"/>
        <w:ind w:left="420" w:right="144"/>
        <w:rPr>
          <w:lang w:val="ru-RU"/>
        </w:rPr>
      </w:pPr>
      <w:r w:rsidRPr="005527B1">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неприятие действий, приносящих ей вред.</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Ценности научного познания:</w:t>
      </w:r>
    </w:p>
    <w:p w:rsidR="00AD232C" w:rsidRPr="005527B1" w:rsidRDefault="005527B1">
      <w:pPr>
        <w:autoSpaceDE w:val="0"/>
        <w:autoSpaceDN w:val="0"/>
        <w:spacing w:before="178" w:after="0" w:line="271" w:lineRule="auto"/>
        <w:ind w:left="420" w:right="432"/>
        <w:rPr>
          <w:lang w:val="ru-RU"/>
        </w:rPr>
      </w:pPr>
      <w:r w:rsidRPr="005527B1">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AD232C" w:rsidRPr="005527B1" w:rsidRDefault="005527B1">
      <w:pPr>
        <w:autoSpaceDE w:val="0"/>
        <w:autoSpaceDN w:val="0"/>
        <w:spacing w:before="190" w:after="0"/>
        <w:ind w:left="420"/>
        <w:rPr>
          <w:lang w:val="ru-RU"/>
        </w:rPr>
      </w:pPr>
      <w:r w:rsidRPr="005527B1">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D232C" w:rsidRPr="005527B1" w:rsidRDefault="005527B1">
      <w:pPr>
        <w:autoSpaceDE w:val="0"/>
        <w:autoSpaceDN w:val="0"/>
        <w:spacing w:before="322" w:after="0" w:line="230" w:lineRule="auto"/>
        <w:rPr>
          <w:lang w:val="ru-RU"/>
        </w:rPr>
      </w:pPr>
      <w:r w:rsidRPr="005527B1">
        <w:rPr>
          <w:rFonts w:ascii="Times New Roman" w:eastAsia="Times New Roman" w:hAnsi="Times New Roman"/>
          <w:b/>
          <w:color w:val="000000"/>
          <w:sz w:val="24"/>
          <w:lang w:val="ru-RU"/>
        </w:rPr>
        <w:t>МЕТАПРЕДМЕТНЫЕ РЕЗУЛЬТАТЫ</w:t>
      </w:r>
    </w:p>
    <w:p w:rsidR="00AD232C" w:rsidRPr="005527B1" w:rsidRDefault="005527B1">
      <w:pPr>
        <w:tabs>
          <w:tab w:val="left" w:pos="180"/>
        </w:tabs>
        <w:autoSpaceDE w:val="0"/>
        <w:autoSpaceDN w:val="0"/>
        <w:spacing w:before="166" w:after="0" w:line="262" w:lineRule="auto"/>
        <w:ind w:right="144"/>
        <w:rPr>
          <w:lang w:val="ru-RU"/>
        </w:rPr>
      </w:pPr>
      <w:r w:rsidRPr="005527B1">
        <w:rPr>
          <w:lang w:val="ru-RU"/>
        </w:rPr>
        <w:tab/>
      </w:r>
      <w:r w:rsidRPr="005527B1">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D232C" w:rsidRPr="005527B1" w:rsidRDefault="005527B1">
      <w:pPr>
        <w:autoSpaceDE w:val="0"/>
        <w:autoSpaceDN w:val="0"/>
        <w:spacing w:before="192" w:after="0" w:line="230" w:lineRule="auto"/>
        <w:ind w:left="180"/>
        <w:rPr>
          <w:lang w:val="ru-RU"/>
        </w:rPr>
      </w:pPr>
      <w:r w:rsidRPr="005527B1">
        <w:rPr>
          <w:rFonts w:ascii="Times New Roman" w:eastAsia="Times New Roman" w:hAnsi="Times New Roman"/>
          <w:i/>
          <w:color w:val="000000"/>
          <w:sz w:val="24"/>
          <w:lang w:val="ru-RU"/>
        </w:rPr>
        <w:t>базовые логические действия:</w:t>
      </w:r>
    </w:p>
    <w:p w:rsidR="00AD232C" w:rsidRPr="005527B1" w:rsidRDefault="005527B1">
      <w:pPr>
        <w:autoSpaceDE w:val="0"/>
        <w:autoSpaceDN w:val="0"/>
        <w:spacing w:before="178" w:after="0" w:line="262" w:lineRule="auto"/>
        <w:ind w:left="420" w:right="144"/>
        <w:rPr>
          <w:lang w:val="ru-RU"/>
        </w:rPr>
      </w:pPr>
      <w:r w:rsidRPr="005527B1">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объединять произведения по жанру, авторской принадлежности;</w:t>
      </w:r>
    </w:p>
    <w:p w:rsidR="00AD232C" w:rsidRPr="005527B1" w:rsidRDefault="005527B1">
      <w:pPr>
        <w:autoSpaceDE w:val="0"/>
        <w:autoSpaceDN w:val="0"/>
        <w:spacing w:before="190" w:after="0" w:line="262" w:lineRule="auto"/>
        <w:ind w:left="420" w:right="288"/>
        <w:rPr>
          <w:lang w:val="ru-RU"/>
        </w:rPr>
      </w:pPr>
      <w:r w:rsidRPr="005527B1">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AD232C" w:rsidRPr="005527B1" w:rsidRDefault="005527B1">
      <w:pPr>
        <w:autoSpaceDE w:val="0"/>
        <w:autoSpaceDN w:val="0"/>
        <w:spacing w:before="190" w:after="0" w:line="271" w:lineRule="auto"/>
        <w:ind w:left="420"/>
        <w:rPr>
          <w:lang w:val="ru-RU"/>
        </w:rPr>
      </w:pPr>
      <w:r w:rsidRPr="005527B1">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5527B1">
        <w:rPr>
          <w:lang w:val="ru-RU"/>
        </w:rPr>
        <w:br/>
      </w:r>
      <w:r w:rsidRPr="005527B1">
        <w:rPr>
          <w:rFonts w:ascii="Times New Roman" w:eastAsia="Times New Roman" w:hAnsi="Times New Roman"/>
          <w:color w:val="000000"/>
          <w:sz w:val="24"/>
          <w:lang w:val="ru-RU"/>
        </w:rPr>
        <w:t>предложенному алгоритму;</w:t>
      </w:r>
    </w:p>
    <w:p w:rsidR="00AD232C" w:rsidRPr="005527B1" w:rsidRDefault="005527B1">
      <w:pPr>
        <w:autoSpaceDE w:val="0"/>
        <w:autoSpaceDN w:val="0"/>
        <w:spacing w:before="190" w:after="0" w:line="262" w:lineRule="auto"/>
        <w:ind w:left="420" w:right="432"/>
        <w:rPr>
          <w:lang w:val="ru-RU"/>
        </w:rPr>
      </w:pPr>
      <w:r w:rsidRPr="005527B1">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AD232C" w:rsidRPr="005527B1" w:rsidRDefault="00AD232C">
      <w:pPr>
        <w:rPr>
          <w:lang w:val="ru-RU"/>
        </w:rPr>
        <w:sectPr w:rsidR="00AD232C" w:rsidRPr="005527B1">
          <w:pgSz w:w="11900" w:h="16840"/>
          <w:pgMar w:top="286" w:right="720" w:bottom="296" w:left="666" w:header="720" w:footer="720" w:gutter="0"/>
          <w:cols w:space="720" w:equalWidth="0">
            <w:col w:w="10514" w:space="0"/>
          </w:cols>
          <w:docGrid w:linePitch="360"/>
        </w:sectPr>
      </w:pPr>
    </w:p>
    <w:p w:rsidR="00AD232C" w:rsidRPr="005527B1" w:rsidRDefault="00AD232C">
      <w:pPr>
        <w:autoSpaceDE w:val="0"/>
        <w:autoSpaceDN w:val="0"/>
        <w:spacing w:after="90" w:line="220" w:lineRule="exact"/>
        <w:rPr>
          <w:lang w:val="ru-RU"/>
        </w:rPr>
      </w:pPr>
    </w:p>
    <w:p w:rsidR="00AD232C" w:rsidRPr="005527B1" w:rsidRDefault="005527B1">
      <w:pPr>
        <w:tabs>
          <w:tab w:val="left" w:pos="420"/>
        </w:tabs>
        <w:autoSpaceDE w:val="0"/>
        <w:autoSpaceDN w:val="0"/>
        <w:spacing w:after="0" w:line="341" w:lineRule="auto"/>
        <w:ind w:left="180"/>
        <w:rPr>
          <w:lang w:val="ru-RU"/>
        </w:rPr>
      </w:pPr>
      <w:r w:rsidRPr="005527B1">
        <w:rPr>
          <w:lang w:val="ru-RU"/>
        </w:rPr>
        <w:tab/>
      </w:r>
      <w:r w:rsidRPr="005527B1">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5527B1">
        <w:rPr>
          <w:lang w:val="ru-RU"/>
        </w:rPr>
        <w:br/>
      </w:r>
      <w:r w:rsidRPr="005527B1">
        <w:rPr>
          <w:rFonts w:ascii="Times New Roman" w:eastAsia="Times New Roman" w:hAnsi="Times New Roman"/>
          <w:i/>
          <w:color w:val="000000"/>
          <w:sz w:val="24"/>
          <w:lang w:val="ru-RU"/>
        </w:rPr>
        <w:t>базовые исследовательские действия:</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5527B1">
        <w:rPr>
          <w:lang w:val="ru-RU"/>
        </w:rPr>
        <w:tab/>
      </w:r>
      <w:r w:rsidRPr="005527B1">
        <w:rPr>
          <w:rFonts w:ascii="Times New Roman" w:eastAsia="Times New Roman" w:hAnsi="Times New Roman"/>
          <w:color w:val="000000"/>
          <w:sz w:val="24"/>
          <w:lang w:val="ru-RU"/>
        </w:rPr>
        <w:t>предложенных учителем вопросов;</w:t>
      </w:r>
      <w:r w:rsidRPr="005527B1">
        <w:rPr>
          <w:lang w:val="ru-RU"/>
        </w:rPr>
        <w:br/>
      </w:r>
      <w:r w:rsidRPr="005527B1">
        <w:rPr>
          <w:lang w:val="ru-RU"/>
        </w:rPr>
        <w:tab/>
      </w:r>
      <w:r w:rsidRPr="005527B1">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5527B1">
        <w:rPr>
          <w:lang w:val="ru-RU"/>
        </w:rPr>
        <w:tab/>
      </w:r>
      <w:r w:rsidRPr="005527B1">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5527B1">
        <w:rPr>
          <w:lang w:val="ru-RU"/>
        </w:rPr>
        <w:tab/>
      </w:r>
      <w:r w:rsidRPr="005527B1">
        <w:rPr>
          <w:rFonts w:ascii="Times New Roman" w:eastAsia="Times New Roman" w:hAnsi="Times New Roman"/>
          <w:color w:val="000000"/>
          <w:sz w:val="24"/>
          <w:lang w:val="ru-RU"/>
        </w:rPr>
        <w:t>предложенных критериев);</w:t>
      </w:r>
    </w:p>
    <w:p w:rsidR="00AD232C" w:rsidRPr="005527B1" w:rsidRDefault="005527B1">
      <w:pPr>
        <w:tabs>
          <w:tab w:val="left" w:pos="420"/>
        </w:tabs>
        <w:autoSpaceDE w:val="0"/>
        <w:autoSpaceDN w:val="0"/>
        <w:spacing w:before="238" w:after="0" w:line="341" w:lineRule="auto"/>
        <w:ind w:left="180" w:right="144"/>
        <w:rPr>
          <w:lang w:val="ru-RU"/>
        </w:rPr>
      </w:pPr>
      <w:r w:rsidRPr="005527B1">
        <w:rPr>
          <w:lang w:val="ru-RU"/>
        </w:rPr>
        <w:tab/>
      </w:r>
      <w:r w:rsidRPr="005527B1">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5527B1">
        <w:rPr>
          <w:lang w:val="ru-RU"/>
        </w:rPr>
        <w:tab/>
      </w:r>
      <w:r w:rsidRPr="005527B1">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5527B1">
        <w:rPr>
          <w:lang w:val="ru-RU"/>
        </w:rPr>
        <w:tab/>
      </w:r>
      <w:r w:rsidRPr="005527B1">
        <w:rPr>
          <w:rFonts w:ascii="Times New Roman" w:eastAsia="Times New Roman" w:hAnsi="Times New Roman"/>
          <w:color w:val="000000"/>
          <w:sz w:val="24"/>
          <w:lang w:val="ru-RU"/>
        </w:rPr>
        <w:t>следствие);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5527B1">
        <w:rPr>
          <w:lang w:val="ru-RU"/>
        </w:rPr>
        <w:br/>
      </w:r>
      <w:r w:rsidRPr="005527B1">
        <w:rPr>
          <w:lang w:val="ru-RU"/>
        </w:rPr>
        <w:tab/>
      </w:r>
      <w:r w:rsidRPr="005527B1">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5527B1">
        <w:rPr>
          <w:lang w:val="ru-RU"/>
        </w:rPr>
        <w:tab/>
      </w:r>
      <w:r w:rsidRPr="005527B1">
        <w:rPr>
          <w:rFonts w:ascii="Times New Roman" w:eastAsia="Times New Roman" w:hAnsi="Times New Roman"/>
          <w:color w:val="000000"/>
          <w:sz w:val="24"/>
          <w:lang w:val="ru-RU"/>
        </w:rPr>
        <w:t xml:space="preserve">или сходных ситуациях; </w:t>
      </w:r>
      <w:r w:rsidRPr="005527B1">
        <w:rPr>
          <w:lang w:val="ru-RU"/>
        </w:rPr>
        <w:br/>
      </w:r>
      <w:r w:rsidRPr="005527B1">
        <w:rPr>
          <w:rFonts w:ascii="Times New Roman" w:eastAsia="Times New Roman" w:hAnsi="Times New Roman"/>
          <w:i/>
          <w:color w:val="000000"/>
          <w:sz w:val="24"/>
          <w:lang w:val="ru-RU"/>
        </w:rPr>
        <w:t>работа с информацией:</w:t>
      </w:r>
      <w:r w:rsidRPr="005527B1">
        <w:rPr>
          <w:lang w:val="ru-RU"/>
        </w:rPr>
        <w:br/>
      </w:r>
      <w:r w:rsidRPr="005527B1">
        <w:rPr>
          <w:lang w:val="ru-RU"/>
        </w:rPr>
        <w:tab/>
      </w:r>
      <w:r w:rsidRPr="005527B1">
        <w:rPr>
          <w:rFonts w:ascii="Times New Roman" w:eastAsia="Times New Roman" w:hAnsi="Times New Roman"/>
          <w:color w:val="000000"/>
          <w:sz w:val="24"/>
          <w:lang w:val="ru-RU"/>
        </w:rPr>
        <w:t>—  выбирать источник получения информации;</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5527B1">
        <w:rPr>
          <w:lang w:val="ru-RU"/>
        </w:rPr>
        <w:tab/>
      </w:r>
      <w:r w:rsidRPr="005527B1">
        <w:rPr>
          <w:rFonts w:ascii="Times New Roman" w:eastAsia="Times New Roman" w:hAnsi="Times New Roman"/>
          <w:color w:val="000000"/>
          <w:sz w:val="24"/>
          <w:lang w:val="ru-RU"/>
        </w:rPr>
        <w:t>представленную в явном виде;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5527B1">
        <w:rPr>
          <w:lang w:val="ru-RU"/>
        </w:rPr>
        <w:tab/>
      </w:r>
      <w:r w:rsidRPr="005527B1">
        <w:rPr>
          <w:rFonts w:ascii="Times New Roman" w:eastAsia="Times New Roman" w:hAnsi="Times New Roman"/>
          <w:color w:val="000000"/>
          <w:sz w:val="24"/>
          <w:lang w:val="ru-RU"/>
        </w:rPr>
        <w:t>предложенного учителем способа её проверки;</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5527B1">
        <w:rPr>
          <w:lang w:val="ru-RU"/>
        </w:rPr>
        <w:tab/>
      </w:r>
      <w:r w:rsidRPr="005527B1">
        <w:rPr>
          <w:rFonts w:ascii="Times New Roman" w:eastAsia="Times New Roman" w:hAnsi="Times New Roman"/>
          <w:color w:val="000000"/>
          <w:sz w:val="24"/>
          <w:lang w:val="ru-RU"/>
        </w:rPr>
        <w:t>информационной безопасности при поиске информации в сети Интернет;</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5527B1">
        <w:rPr>
          <w:lang w:val="ru-RU"/>
        </w:rPr>
        <w:tab/>
      </w:r>
      <w:r w:rsidRPr="005527B1">
        <w:rPr>
          <w:rFonts w:ascii="Times New Roman" w:eastAsia="Times New Roman" w:hAnsi="Times New Roman"/>
          <w:color w:val="000000"/>
          <w:sz w:val="24"/>
          <w:lang w:val="ru-RU"/>
        </w:rPr>
        <w:t>соответствии с учебной задачей;</w:t>
      </w:r>
      <w:r w:rsidRPr="005527B1">
        <w:rPr>
          <w:lang w:val="ru-RU"/>
        </w:rPr>
        <w:br/>
      </w:r>
      <w:r w:rsidRPr="005527B1">
        <w:rPr>
          <w:lang w:val="ru-RU"/>
        </w:rPr>
        <w:tab/>
      </w:r>
      <w:r w:rsidRPr="005527B1">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AD232C" w:rsidRPr="005527B1" w:rsidRDefault="005527B1">
      <w:pPr>
        <w:tabs>
          <w:tab w:val="left" w:pos="180"/>
          <w:tab w:val="left" w:pos="420"/>
        </w:tabs>
        <w:autoSpaceDE w:val="0"/>
        <w:autoSpaceDN w:val="0"/>
        <w:spacing w:before="178" w:after="0" w:line="350" w:lineRule="auto"/>
        <w:ind w:right="432"/>
        <w:rPr>
          <w:lang w:val="ru-RU"/>
        </w:rPr>
      </w:pPr>
      <w:r w:rsidRPr="005527B1">
        <w:rPr>
          <w:lang w:val="ru-RU"/>
        </w:rPr>
        <w:tab/>
      </w:r>
      <w:r w:rsidRPr="005527B1">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5527B1">
        <w:rPr>
          <w:rFonts w:ascii="Times New Roman" w:eastAsia="Times New Roman" w:hAnsi="Times New Roman"/>
          <w:b/>
          <w:color w:val="000000"/>
          <w:sz w:val="24"/>
          <w:lang w:val="ru-RU"/>
        </w:rPr>
        <w:t xml:space="preserve">коммуникативные </w:t>
      </w:r>
      <w:r w:rsidRPr="005527B1">
        <w:rPr>
          <w:rFonts w:ascii="Times New Roman" w:eastAsia="Times New Roman" w:hAnsi="Times New Roman"/>
          <w:color w:val="000000"/>
          <w:sz w:val="24"/>
          <w:lang w:val="ru-RU"/>
        </w:rPr>
        <w:t xml:space="preserve">универсальные учебные действия: </w:t>
      </w:r>
      <w:r w:rsidRPr="005527B1">
        <w:rPr>
          <w:lang w:val="ru-RU"/>
        </w:rPr>
        <w:br/>
      </w:r>
      <w:r w:rsidRPr="005527B1">
        <w:rPr>
          <w:lang w:val="ru-RU"/>
        </w:rPr>
        <w:tab/>
      </w:r>
      <w:r w:rsidRPr="005527B1">
        <w:rPr>
          <w:rFonts w:ascii="Times New Roman" w:eastAsia="Times New Roman" w:hAnsi="Times New Roman"/>
          <w:i/>
          <w:color w:val="000000"/>
          <w:sz w:val="24"/>
          <w:lang w:val="ru-RU"/>
        </w:rPr>
        <w:t>общение</w:t>
      </w:r>
      <w:r w:rsidRPr="005527B1">
        <w:rPr>
          <w:rFonts w:ascii="Times New Roman" w:eastAsia="Times New Roman" w:hAnsi="Times New Roman"/>
          <w:color w:val="000000"/>
          <w:sz w:val="24"/>
          <w:lang w:val="ru-RU"/>
        </w:rPr>
        <w:t>:</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5527B1">
        <w:rPr>
          <w:lang w:val="ru-RU"/>
        </w:rPr>
        <w:tab/>
      </w:r>
      <w:r w:rsidRPr="005527B1">
        <w:rPr>
          <w:rFonts w:ascii="Times New Roman" w:eastAsia="Times New Roman" w:hAnsi="Times New Roman"/>
          <w:color w:val="000000"/>
          <w:sz w:val="24"/>
          <w:lang w:val="ru-RU"/>
        </w:rPr>
        <w:t>условиями общения в знакомой среде;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5527B1">
        <w:rPr>
          <w:lang w:val="ru-RU"/>
        </w:rPr>
        <w:tab/>
      </w:r>
      <w:r w:rsidRPr="005527B1">
        <w:rPr>
          <w:rFonts w:ascii="Times New Roman" w:eastAsia="Times New Roman" w:hAnsi="Times New Roman"/>
          <w:color w:val="000000"/>
          <w:sz w:val="24"/>
          <w:lang w:val="ru-RU"/>
        </w:rPr>
        <w:t>дискуссии;</w:t>
      </w:r>
      <w:r w:rsidRPr="005527B1">
        <w:rPr>
          <w:lang w:val="ru-RU"/>
        </w:rPr>
        <w:br/>
      </w:r>
      <w:r w:rsidRPr="005527B1">
        <w:rPr>
          <w:lang w:val="ru-RU"/>
        </w:rPr>
        <w:tab/>
      </w:r>
      <w:r w:rsidRPr="005527B1">
        <w:rPr>
          <w:rFonts w:ascii="Times New Roman" w:eastAsia="Times New Roman" w:hAnsi="Times New Roman"/>
          <w:color w:val="000000"/>
          <w:sz w:val="24"/>
          <w:lang w:val="ru-RU"/>
        </w:rPr>
        <w:t>—  признавать возможность существования разных точек зрения;</w:t>
      </w:r>
      <w:r w:rsidRPr="005527B1">
        <w:rPr>
          <w:lang w:val="ru-RU"/>
        </w:rPr>
        <w:br/>
      </w:r>
      <w:r w:rsidRPr="005527B1">
        <w:rPr>
          <w:lang w:val="ru-RU"/>
        </w:rPr>
        <w:tab/>
      </w:r>
      <w:r w:rsidRPr="005527B1">
        <w:rPr>
          <w:rFonts w:ascii="Times New Roman" w:eastAsia="Times New Roman" w:hAnsi="Times New Roman"/>
          <w:color w:val="000000"/>
          <w:sz w:val="24"/>
          <w:lang w:val="ru-RU"/>
        </w:rPr>
        <w:t>—  корректно и аргументированно высказывать своё мнение;</w:t>
      </w:r>
      <w:r w:rsidRPr="005527B1">
        <w:rPr>
          <w:lang w:val="ru-RU"/>
        </w:rPr>
        <w:br/>
      </w:r>
      <w:r w:rsidRPr="005527B1">
        <w:rPr>
          <w:lang w:val="ru-RU"/>
        </w:rPr>
        <w:tab/>
      </w:r>
      <w:r w:rsidRPr="005527B1">
        <w:rPr>
          <w:rFonts w:ascii="Times New Roman" w:eastAsia="Times New Roman" w:hAnsi="Times New Roman"/>
          <w:color w:val="000000"/>
          <w:sz w:val="24"/>
          <w:lang w:val="ru-RU"/>
        </w:rPr>
        <w:t>—  строить речевое высказывание в соответствии с поставленной задачей;</w:t>
      </w:r>
      <w:r w:rsidRPr="005527B1">
        <w:rPr>
          <w:lang w:val="ru-RU"/>
        </w:rPr>
        <w:br/>
      </w:r>
      <w:r w:rsidRPr="005527B1">
        <w:rPr>
          <w:lang w:val="ru-RU"/>
        </w:rPr>
        <w:tab/>
      </w:r>
      <w:r w:rsidRPr="005527B1">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5527B1">
        <w:rPr>
          <w:lang w:val="ru-RU"/>
        </w:rPr>
        <w:tab/>
      </w:r>
      <w:r w:rsidRPr="005527B1">
        <w:rPr>
          <w:rFonts w:ascii="Times New Roman" w:eastAsia="Times New Roman" w:hAnsi="Times New Roman"/>
          <w:color w:val="000000"/>
          <w:sz w:val="24"/>
          <w:lang w:val="ru-RU"/>
        </w:rPr>
        <w:t>—  готовить небольшие публичные выступления;</w:t>
      </w:r>
      <w:r w:rsidRPr="005527B1">
        <w:rPr>
          <w:lang w:val="ru-RU"/>
        </w:rPr>
        <w:br/>
      </w:r>
      <w:r w:rsidRPr="005527B1">
        <w:rPr>
          <w:lang w:val="ru-RU"/>
        </w:rPr>
        <w:tab/>
      </w:r>
      <w:r w:rsidRPr="005527B1">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AD232C" w:rsidRPr="005527B1" w:rsidRDefault="00AD232C">
      <w:pPr>
        <w:rPr>
          <w:lang w:val="ru-RU"/>
        </w:rPr>
        <w:sectPr w:rsidR="00AD232C" w:rsidRPr="005527B1">
          <w:pgSz w:w="11900" w:h="16840"/>
          <w:pgMar w:top="310" w:right="766" w:bottom="392" w:left="666" w:header="720" w:footer="720" w:gutter="0"/>
          <w:cols w:space="720" w:equalWidth="0">
            <w:col w:w="10468"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tabs>
          <w:tab w:val="left" w:pos="180"/>
        </w:tabs>
        <w:autoSpaceDE w:val="0"/>
        <w:autoSpaceDN w:val="0"/>
        <w:spacing w:after="0" w:line="271" w:lineRule="auto"/>
        <w:rPr>
          <w:lang w:val="ru-RU"/>
        </w:rPr>
      </w:pPr>
      <w:r w:rsidRPr="005527B1">
        <w:rPr>
          <w:lang w:val="ru-RU"/>
        </w:rPr>
        <w:tab/>
      </w:r>
      <w:r w:rsidRPr="005527B1">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5527B1">
        <w:rPr>
          <w:rFonts w:ascii="Times New Roman" w:eastAsia="Times New Roman" w:hAnsi="Times New Roman"/>
          <w:b/>
          <w:color w:val="000000"/>
          <w:sz w:val="24"/>
          <w:lang w:val="ru-RU"/>
        </w:rPr>
        <w:t>регулятивные</w:t>
      </w:r>
      <w:r w:rsidRPr="005527B1">
        <w:rPr>
          <w:rFonts w:ascii="Times New Roman" w:eastAsia="Times New Roman" w:hAnsi="Times New Roman"/>
          <w:color w:val="000000"/>
          <w:sz w:val="24"/>
          <w:lang w:val="ru-RU"/>
        </w:rPr>
        <w:t xml:space="preserve"> универсальные учебные действия: </w:t>
      </w:r>
      <w:r w:rsidRPr="005527B1">
        <w:rPr>
          <w:lang w:val="ru-RU"/>
        </w:rPr>
        <w:br/>
      </w:r>
      <w:r w:rsidRPr="005527B1">
        <w:rPr>
          <w:lang w:val="ru-RU"/>
        </w:rPr>
        <w:tab/>
      </w:r>
      <w:r w:rsidRPr="005527B1">
        <w:rPr>
          <w:rFonts w:ascii="Times New Roman" w:eastAsia="Times New Roman" w:hAnsi="Times New Roman"/>
          <w:i/>
          <w:color w:val="000000"/>
          <w:sz w:val="24"/>
          <w:lang w:val="ru-RU"/>
        </w:rPr>
        <w:t>самоорганизация</w:t>
      </w:r>
      <w:r w:rsidRPr="005527B1">
        <w:rPr>
          <w:rFonts w:ascii="Times New Roman" w:eastAsia="Times New Roman" w:hAnsi="Times New Roman"/>
          <w:color w:val="000000"/>
          <w:sz w:val="24"/>
          <w:lang w:val="ru-RU"/>
        </w:rPr>
        <w:t>:</w:t>
      </w:r>
    </w:p>
    <w:p w:rsidR="00AD232C" w:rsidRPr="005527B1" w:rsidRDefault="005527B1">
      <w:pPr>
        <w:autoSpaceDE w:val="0"/>
        <w:autoSpaceDN w:val="0"/>
        <w:spacing w:before="178" w:after="0" w:line="230" w:lineRule="auto"/>
        <w:ind w:left="420"/>
        <w:rPr>
          <w:lang w:val="ru-RU"/>
        </w:rPr>
      </w:pPr>
      <w:r w:rsidRPr="005527B1">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выстраивать последовательность выбранных действий;</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i/>
          <w:color w:val="000000"/>
          <w:sz w:val="24"/>
          <w:lang w:val="ru-RU"/>
        </w:rPr>
        <w:t>самоконтроль</w:t>
      </w:r>
      <w:r w:rsidRPr="005527B1">
        <w:rPr>
          <w:rFonts w:ascii="Times New Roman" w:eastAsia="Times New Roman" w:hAnsi="Times New Roman"/>
          <w:color w:val="000000"/>
          <w:sz w:val="24"/>
          <w:lang w:val="ru-RU"/>
        </w:rPr>
        <w:t>:</w:t>
      </w:r>
    </w:p>
    <w:p w:rsidR="00AD232C" w:rsidRPr="005527B1" w:rsidRDefault="005527B1">
      <w:pPr>
        <w:autoSpaceDE w:val="0"/>
        <w:autoSpaceDN w:val="0"/>
        <w:spacing w:before="178" w:after="0" w:line="230" w:lineRule="auto"/>
        <w:ind w:left="420"/>
        <w:rPr>
          <w:lang w:val="ru-RU"/>
        </w:rPr>
      </w:pPr>
      <w:r w:rsidRPr="005527B1">
        <w:rPr>
          <w:rFonts w:ascii="Times New Roman" w:eastAsia="Times New Roman" w:hAnsi="Times New Roman"/>
          <w:color w:val="000000"/>
          <w:sz w:val="24"/>
          <w:lang w:val="ru-RU"/>
        </w:rPr>
        <w:t>—  устанавливать причины успеха/неудач учебной деятельности;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корректировать свои учебные действия для преодоления ошибок.</w:t>
      </w:r>
    </w:p>
    <w:p w:rsidR="00AD232C" w:rsidRPr="005527B1" w:rsidRDefault="005527B1">
      <w:pPr>
        <w:autoSpaceDE w:val="0"/>
        <w:autoSpaceDN w:val="0"/>
        <w:spacing w:before="324" w:after="0" w:line="230" w:lineRule="auto"/>
        <w:rPr>
          <w:lang w:val="ru-RU"/>
        </w:rPr>
      </w:pPr>
      <w:r w:rsidRPr="005527B1">
        <w:rPr>
          <w:rFonts w:ascii="Times New Roman" w:eastAsia="Times New Roman" w:hAnsi="Times New Roman"/>
          <w:b/>
          <w:color w:val="000000"/>
          <w:sz w:val="24"/>
          <w:lang w:val="ru-RU"/>
        </w:rPr>
        <w:t>Совместная деятельность:</w:t>
      </w:r>
    </w:p>
    <w:p w:rsidR="00AD232C" w:rsidRPr="005527B1" w:rsidRDefault="005527B1">
      <w:pPr>
        <w:autoSpaceDE w:val="0"/>
        <w:autoSpaceDN w:val="0"/>
        <w:spacing w:before="228" w:after="0" w:line="271" w:lineRule="auto"/>
        <w:ind w:left="420" w:right="432"/>
        <w:rPr>
          <w:lang w:val="ru-RU"/>
        </w:rPr>
      </w:pPr>
      <w:r w:rsidRPr="005527B1">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проявлять готовность руководить, выполнять поручения, подчиняться;</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ответственно выполнять свою часть работы;</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оценивать свой вклад в общий результат;</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AD232C" w:rsidRPr="005527B1" w:rsidRDefault="005527B1">
      <w:pPr>
        <w:autoSpaceDE w:val="0"/>
        <w:autoSpaceDN w:val="0"/>
        <w:spacing w:before="322" w:after="0" w:line="230" w:lineRule="auto"/>
        <w:rPr>
          <w:lang w:val="ru-RU"/>
        </w:rPr>
      </w:pPr>
      <w:r w:rsidRPr="005527B1">
        <w:rPr>
          <w:rFonts w:ascii="Times New Roman" w:eastAsia="Times New Roman" w:hAnsi="Times New Roman"/>
          <w:b/>
          <w:color w:val="000000"/>
          <w:sz w:val="24"/>
          <w:lang w:val="ru-RU"/>
        </w:rPr>
        <w:t>ПРЕДМЕТНЫЕ РЕЗУЛЬТАТЫ</w:t>
      </w:r>
    </w:p>
    <w:p w:rsidR="00AD232C" w:rsidRPr="005527B1" w:rsidRDefault="005527B1">
      <w:pPr>
        <w:autoSpaceDE w:val="0"/>
        <w:autoSpaceDN w:val="0"/>
        <w:spacing w:before="166" w:after="0"/>
        <w:ind w:right="576" w:firstLine="180"/>
        <w:rPr>
          <w:lang w:val="ru-RU"/>
        </w:rPr>
      </w:pPr>
      <w:r w:rsidRPr="005527B1">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D232C" w:rsidRPr="005527B1" w:rsidRDefault="005527B1">
      <w:pPr>
        <w:autoSpaceDE w:val="0"/>
        <w:autoSpaceDN w:val="0"/>
        <w:spacing w:before="70" w:after="0" w:line="230" w:lineRule="auto"/>
        <w:ind w:left="180"/>
        <w:rPr>
          <w:lang w:val="ru-RU"/>
        </w:rPr>
      </w:pPr>
      <w:r w:rsidRPr="005527B1">
        <w:rPr>
          <w:rFonts w:ascii="Times New Roman" w:eastAsia="Times New Roman" w:hAnsi="Times New Roman"/>
          <w:color w:val="000000"/>
          <w:sz w:val="24"/>
          <w:lang w:val="ru-RU"/>
        </w:rPr>
        <w:t xml:space="preserve">К концу обучения </w:t>
      </w:r>
      <w:r w:rsidRPr="005527B1">
        <w:rPr>
          <w:rFonts w:ascii="Times New Roman" w:eastAsia="Times New Roman" w:hAnsi="Times New Roman"/>
          <w:b/>
          <w:color w:val="000000"/>
          <w:sz w:val="24"/>
          <w:lang w:val="ru-RU"/>
        </w:rPr>
        <w:t>в третьем классе</w:t>
      </w:r>
      <w:r w:rsidRPr="005527B1">
        <w:rPr>
          <w:rFonts w:ascii="Times New Roman" w:eastAsia="Times New Roman" w:hAnsi="Times New Roman"/>
          <w:color w:val="000000"/>
          <w:sz w:val="24"/>
          <w:lang w:val="ru-RU"/>
        </w:rPr>
        <w:t xml:space="preserve"> обучающийся научится:</w:t>
      </w:r>
    </w:p>
    <w:p w:rsidR="00AD232C" w:rsidRPr="005527B1" w:rsidRDefault="005527B1">
      <w:pPr>
        <w:autoSpaceDE w:val="0"/>
        <w:autoSpaceDN w:val="0"/>
        <w:spacing w:before="178" w:after="0" w:line="278" w:lineRule="auto"/>
        <w:ind w:left="420" w:right="144"/>
        <w:rPr>
          <w:lang w:val="ru-RU"/>
        </w:rPr>
      </w:pPr>
      <w:r w:rsidRPr="005527B1">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5527B1">
        <w:rPr>
          <w:lang w:val="ru-RU"/>
        </w:rPr>
        <w:br/>
      </w:r>
      <w:r w:rsidRPr="005527B1">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232C" w:rsidRPr="005527B1" w:rsidRDefault="005527B1">
      <w:pPr>
        <w:autoSpaceDE w:val="0"/>
        <w:autoSpaceDN w:val="0"/>
        <w:spacing w:before="190" w:after="0" w:line="271" w:lineRule="auto"/>
        <w:ind w:left="420" w:right="432"/>
        <w:rPr>
          <w:lang w:val="ru-RU"/>
        </w:rPr>
      </w:pPr>
      <w:r w:rsidRPr="005527B1">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D232C" w:rsidRPr="005527B1" w:rsidRDefault="005527B1">
      <w:pPr>
        <w:autoSpaceDE w:val="0"/>
        <w:autoSpaceDN w:val="0"/>
        <w:spacing w:before="190" w:after="0" w:line="262" w:lineRule="auto"/>
        <w:ind w:left="420" w:right="1296"/>
        <w:rPr>
          <w:lang w:val="ru-RU"/>
        </w:rPr>
      </w:pPr>
      <w:r w:rsidRPr="005527B1">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AD232C" w:rsidRPr="005527B1" w:rsidRDefault="005527B1">
      <w:pPr>
        <w:autoSpaceDE w:val="0"/>
        <w:autoSpaceDN w:val="0"/>
        <w:spacing w:before="238" w:after="0" w:line="230" w:lineRule="auto"/>
        <w:ind w:left="420"/>
        <w:rPr>
          <w:lang w:val="ru-RU"/>
        </w:rPr>
      </w:pPr>
      <w:r w:rsidRPr="005527B1">
        <w:rPr>
          <w:rFonts w:ascii="Times New Roman" w:eastAsia="Times New Roman" w:hAnsi="Times New Roman"/>
          <w:color w:val="000000"/>
          <w:sz w:val="24"/>
          <w:lang w:val="ru-RU"/>
        </w:rPr>
        <w:t>—  различать художественные произведения и познавательные тексты;</w:t>
      </w:r>
    </w:p>
    <w:p w:rsidR="00AD232C" w:rsidRPr="005527B1" w:rsidRDefault="005527B1">
      <w:pPr>
        <w:autoSpaceDE w:val="0"/>
        <w:autoSpaceDN w:val="0"/>
        <w:spacing w:before="190" w:after="0" w:line="262" w:lineRule="auto"/>
        <w:ind w:left="288" w:right="864"/>
        <w:jc w:val="center"/>
        <w:rPr>
          <w:lang w:val="ru-RU"/>
        </w:rPr>
      </w:pPr>
      <w:r w:rsidRPr="005527B1">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D232C" w:rsidRPr="005527B1" w:rsidRDefault="00AD232C">
      <w:pPr>
        <w:rPr>
          <w:lang w:val="ru-RU"/>
        </w:rPr>
        <w:sectPr w:rsidR="00AD232C" w:rsidRPr="005527B1">
          <w:pgSz w:w="11900" w:h="16840"/>
          <w:pgMar w:top="298" w:right="740" w:bottom="432" w:left="666" w:header="720" w:footer="720" w:gutter="0"/>
          <w:cols w:space="720" w:equalWidth="0">
            <w:col w:w="10494" w:space="0"/>
          </w:cols>
          <w:docGrid w:linePitch="360"/>
        </w:sectPr>
      </w:pPr>
    </w:p>
    <w:p w:rsidR="00AD232C" w:rsidRPr="005527B1" w:rsidRDefault="00AD232C">
      <w:pPr>
        <w:autoSpaceDE w:val="0"/>
        <w:autoSpaceDN w:val="0"/>
        <w:spacing w:after="108" w:line="220" w:lineRule="exact"/>
        <w:rPr>
          <w:lang w:val="ru-RU"/>
        </w:rPr>
      </w:pPr>
    </w:p>
    <w:p w:rsidR="00AD232C" w:rsidRPr="005527B1" w:rsidRDefault="005527B1">
      <w:pPr>
        <w:autoSpaceDE w:val="0"/>
        <w:autoSpaceDN w:val="0"/>
        <w:spacing w:after="0" w:line="262" w:lineRule="auto"/>
        <w:ind w:right="576"/>
        <w:rPr>
          <w:lang w:val="ru-RU"/>
        </w:rPr>
      </w:pPr>
      <w:r w:rsidRPr="005527B1">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D232C" w:rsidRPr="005527B1" w:rsidRDefault="005527B1">
      <w:pPr>
        <w:autoSpaceDE w:val="0"/>
        <w:autoSpaceDN w:val="0"/>
        <w:spacing w:before="190" w:after="0"/>
        <w:ind w:right="144"/>
        <w:rPr>
          <w:lang w:val="ru-RU"/>
        </w:rPr>
      </w:pPr>
      <w:r w:rsidRPr="005527B1">
        <w:rPr>
          <w:rFonts w:ascii="Times New Roman" w:eastAsia="Times New Roman" w:hAnsi="Times New Roman"/>
          <w:color w:val="000000"/>
          <w:sz w:val="24"/>
          <w:lang w:val="ru-RU"/>
        </w:rPr>
        <w:t xml:space="preserve">—  различать и называть отдельные жанры фольклора (считалки, загадки, пословицы, </w:t>
      </w:r>
      <w:proofErr w:type="spellStart"/>
      <w:r w:rsidRPr="005527B1">
        <w:rPr>
          <w:rFonts w:ascii="Times New Roman" w:eastAsia="Times New Roman" w:hAnsi="Times New Roman"/>
          <w:color w:val="000000"/>
          <w:sz w:val="24"/>
          <w:lang w:val="ru-RU"/>
        </w:rPr>
        <w:t>потешки</w:t>
      </w:r>
      <w:proofErr w:type="spellEnd"/>
      <w:r w:rsidRPr="005527B1">
        <w:rPr>
          <w:rFonts w:ascii="Times New Roman" w:eastAsia="Times New Roman" w:hAnsi="Times New Roman"/>
          <w:color w:val="000000"/>
          <w:sz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D232C" w:rsidRPr="005527B1" w:rsidRDefault="005527B1">
      <w:pPr>
        <w:autoSpaceDE w:val="0"/>
        <w:autoSpaceDN w:val="0"/>
        <w:spacing w:before="190" w:after="0" w:line="271" w:lineRule="auto"/>
        <w:ind w:right="144"/>
        <w:rPr>
          <w:lang w:val="ru-RU"/>
        </w:rPr>
      </w:pPr>
      <w:r w:rsidRPr="005527B1">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D232C" w:rsidRPr="005527B1" w:rsidRDefault="005527B1">
      <w:pPr>
        <w:autoSpaceDE w:val="0"/>
        <w:autoSpaceDN w:val="0"/>
        <w:spacing w:before="192" w:after="0"/>
        <w:rPr>
          <w:lang w:val="ru-RU"/>
        </w:rPr>
      </w:pPr>
      <w:r w:rsidRPr="005527B1">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D232C" w:rsidRPr="005527B1" w:rsidRDefault="005527B1">
      <w:pPr>
        <w:autoSpaceDE w:val="0"/>
        <w:autoSpaceDN w:val="0"/>
        <w:spacing w:before="190" w:after="0" w:line="271" w:lineRule="auto"/>
        <w:rPr>
          <w:lang w:val="ru-RU"/>
        </w:rPr>
      </w:pPr>
      <w:r w:rsidRPr="005527B1">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D232C" w:rsidRPr="005527B1" w:rsidRDefault="005527B1">
      <w:pPr>
        <w:autoSpaceDE w:val="0"/>
        <w:autoSpaceDN w:val="0"/>
        <w:spacing w:before="190" w:after="0" w:line="271" w:lineRule="auto"/>
        <w:ind w:right="432"/>
        <w:rPr>
          <w:lang w:val="ru-RU"/>
        </w:rPr>
      </w:pPr>
      <w:r w:rsidRPr="005527B1">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D232C" w:rsidRPr="005527B1" w:rsidRDefault="005527B1">
      <w:pPr>
        <w:autoSpaceDE w:val="0"/>
        <w:autoSpaceDN w:val="0"/>
        <w:spacing w:before="190" w:after="0" w:line="271" w:lineRule="auto"/>
        <w:ind w:right="144"/>
        <w:rPr>
          <w:lang w:val="ru-RU"/>
        </w:rPr>
      </w:pPr>
      <w:r w:rsidRPr="005527B1">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D232C" w:rsidRPr="005527B1" w:rsidRDefault="005527B1">
      <w:pPr>
        <w:autoSpaceDE w:val="0"/>
        <w:autoSpaceDN w:val="0"/>
        <w:spacing w:before="190" w:after="0"/>
        <w:ind w:right="144"/>
        <w:rPr>
          <w:lang w:val="ru-RU"/>
        </w:rPr>
      </w:pPr>
      <w:r w:rsidRPr="005527B1">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5527B1">
        <w:rPr>
          <w:lang w:val="ru-RU"/>
        </w:rPr>
        <w:br/>
      </w:r>
      <w:r w:rsidRPr="005527B1">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5527B1">
        <w:rPr>
          <w:lang w:val="ru-RU"/>
        </w:rPr>
        <w:br/>
      </w:r>
      <w:r w:rsidRPr="005527B1">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D232C" w:rsidRPr="005527B1" w:rsidRDefault="005527B1">
      <w:pPr>
        <w:autoSpaceDE w:val="0"/>
        <w:autoSpaceDN w:val="0"/>
        <w:spacing w:before="238" w:after="0" w:line="262" w:lineRule="auto"/>
        <w:ind w:right="288"/>
        <w:rPr>
          <w:lang w:val="ru-RU"/>
        </w:rPr>
      </w:pPr>
      <w:r w:rsidRPr="005527B1">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
    <w:p w:rsidR="00AD232C" w:rsidRPr="005527B1" w:rsidRDefault="005527B1">
      <w:pPr>
        <w:autoSpaceDE w:val="0"/>
        <w:autoSpaceDN w:val="0"/>
        <w:spacing w:before="192" w:after="0" w:line="262" w:lineRule="auto"/>
        <w:ind w:right="1008"/>
        <w:rPr>
          <w:lang w:val="ru-RU"/>
        </w:rPr>
      </w:pPr>
      <w:r w:rsidRPr="005527B1">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D232C" w:rsidRPr="005527B1" w:rsidRDefault="005527B1">
      <w:pPr>
        <w:autoSpaceDE w:val="0"/>
        <w:autoSpaceDN w:val="0"/>
        <w:spacing w:before="190" w:after="0" w:line="262" w:lineRule="auto"/>
        <w:ind w:right="288"/>
        <w:rPr>
          <w:lang w:val="ru-RU"/>
        </w:rPr>
      </w:pPr>
      <w:r w:rsidRPr="005527B1">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AD232C" w:rsidRPr="005527B1" w:rsidRDefault="005527B1">
      <w:pPr>
        <w:autoSpaceDE w:val="0"/>
        <w:autoSpaceDN w:val="0"/>
        <w:spacing w:before="190" w:after="0" w:line="271" w:lineRule="auto"/>
        <w:ind w:right="576"/>
        <w:rPr>
          <w:lang w:val="ru-RU"/>
        </w:rPr>
      </w:pPr>
      <w:r w:rsidRPr="005527B1">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5527B1">
        <w:rPr>
          <w:lang w:val="ru-RU"/>
        </w:rPr>
        <w:br/>
      </w:r>
      <w:r w:rsidRPr="005527B1">
        <w:rPr>
          <w:rFonts w:ascii="Times New Roman" w:eastAsia="Times New Roman" w:hAnsi="Times New Roman"/>
          <w:color w:val="000000"/>
          <w:sz w:val="24"/>
          <w:lang w:val="ru-RU"/>
        </w:rPr>
        <w:t>корректировать собственный письменный текст;</w:t>
      </w:r>
    </w:p>
    <w:p w:rsidR="00AD232C" w:rsidRPr="005527B1" w:rsidRDefault="005527B1">
      <w:pPr>
        <w:autoSpaceDE w:val="0"/>
        <w:autoSpaceDN w:val="0"/>
        <w:spacing w:before="190" w:after="0" w:line="230" w:lineRule="auto"/>
        <w:rPr>
          <w:lang w:val="ru-RU"/>
        </w:rPr>
      </w:pPr>
      <w:r w:rsidRPr="005527B1">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AD232C" w:rsidRPr="005527B1" w:rsidRDefault="005527B1">
      <w:pPr>
        <w:autoSpaceDE w:val="0"/>
        <w:autoSpaceDN w:val="0"/>
        <w:spacing w:before="190" w:after="0" w:line="262" w:lineRule="auto"/>
        <w:rPr>
          <w:lang w:val="ru-RU"/>
        </w:rPr>
      </w:pPr>
      <w:r w:rsidRPr="005527B1">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AD232C" w:rsidRPr="005527B1" w:rsidRDefault="005527B1">
      <w:pPr>
        <w:autoSpaceDE w:val="0"/>
        <w:autoSpaceDN w:val="0"/>
        <w:spacing w:before="190" w:after="0" w:line="262" w:lineRule="auto"/>
        <w:ind w:right="720"/>
        <w:rPr>
          <w:lang w:val="ru-RU"/>
        </w:rPr>
      </w:pPr>
      <w:r w:rsidRPr="005527B1">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D232C" w:rsidRPr="005527B1" w:rsidRDefault="005527B1">
      <w:pPr>
        <w:autoSpaceDE w:val="0"/>
        <w:autoSpaceDN w:val="0"/>
        <w:spacing w:before="190" w:after="0" w:line="230" w:lineRule="auto"/>
        <w:jc w:val="center"/>
        <w:rPr>
          <w:lang w:val="ru-RU"/>
        </w:rPr>
      </w:pPr>
      <w:r w:rsidRPr="005527B1">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списка,  используя </w:t>
      </w:r>
    </w:p>
    <w:p w:rsidR="00AD232C" w:rsidRPr="005527B1" w:rsidRDefault="00AD232C">
      <w:pPr>
        <w:rPr>
          <w:lang w:val="ru-RU"/>
        </w:rPr>
        <w:sectPr w:rsidR="00AD232C" w:rsidRPr="005527B1">
          <w:pgSz w:w="11900" w:h="16840"/>
          <w:pgMar w:top="328" w:right="702" w:bottom="312" w:left="1086" w:header="720" w:footer="720" w:gutter="0"/>
          <w:cols w:space="720" w:equalWidth="0">
            <w:col w:w="10112" w:space="0"/>
          </w:cols>
          <w:docGrid w:linePitch="360"/>
        </w:sectPr>
      </w:pPr>
    </w:p>
    <w:p w:rsidR="00AD232C" w:rsidRPr="005527B1" w:rsidRDefault="00AD232C">
      <w:pPr>
        <w:autoSpaceDE w:val="0"/>
        <w:autoSpaceDN w:val="0"/>
        <w:spacing w:after="72"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color w:val="000000"/>
          <w:sz w:val="24"/>
          <w:lang w:val="ru-RU"/>
        </w:rPr>
        <w:t>картотеки,  рассказывать о прочитанной книге;</w:t>
      </w:r>
    </w:p>
    <w:p w:rsidR="00AD232C" w:rsidRPr="005527B1" w:rsidRDefault="005527B1">
      <w:pPr>
        <w:autoSpaceDE w:val="0"/>
        <w:autoSpaceDN w:val="0"/>
        <w:spacing w:before="190" w:after="0" w:line="271" w:lineRule="auto"/>
        <w:rPr>
          <w:lang w:val="ru-RU"/>
        </w:rPr>
      </w:pPr>
      <w:r w:rsidRPr="005527B1">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AD232C" w:rsidRPr="008F111A" w:rsidRDefault="00AD232C">
      <w:pPr>
        <w:rPr>
          <w:sz w:val="24"/>
          <w:szCs w:val="24"/>
          <w:lang w:val="ru-RU"/>
        </w:rPr>
        <w:sectPr w:rsidR="00AD232C" w:rsidRPr="008F111A">
          <w:pgSz w:w="11900" w:h="16840"/>
          <w:pgMar w:top="292" w:right="898" w:bottom="1440" w:left="1086" w:header="720" w:footer="720" w:gutter="0"/>
          <w:cols w:space="720" w:equalWidth="0">
            <w:col w:w="9916" w:space="0"/>
          </w:cols>
          <w:docGrid w:linePitch="360"/>
        </w:sectPr>
      </w:pPr>
    </w:p>
    <w:p w:rsidR="00AD232C" w:rsidRPr="008F111A" w:rsidRDefault="00AD232C">
      <w:pPr>
        <w:autoSpaceDE w:val="0"/>
        <w:autoSpaceDN w:val="0"/>
        <w:spacing w:after="64" w:line="220" w:lineRule="exact"/>
        <w:rPr>
          <w:sz w:val="24"/>
          <w:szCs w:val="24"/>
          <w:lang w:val="ru-RU"/>
        </w:rPr>
      </w:pPr>
    </w:p>
    <w:p w:rsidR="00AD232C" w:rsidRPr="008F111A" w:rsidRDefault="005527B1">
      <w:pPr>
        <w:autoSpaceDE w:val="0"/>
        <w:autoSpaceDN w:val="0"/>
        <w:spacing w:after="258" w:line="233" w:lineRule="auto"/>
        <w:rPr>
          <w:sz w:val="24"/>
          <w:szCs w:val="24"/>
        </w:rPr>
      </w:pPr>
      <w:r w:rsidRPr="008F111A">
        <w:rPr>
          <w:rFonts w:ascii="Times New Roman" w:eastAsia="Times New Roman" w:hAnsi="Times New Roman"/>
          <w:b/>
          <w:color w:val="000000"/>
          <w:w w:val="101"/>
          <w:sz w:val="24"/>
          <w:szCs w:val="24"/>
        </w:rPr>
        <w:t xml:space="preserve">ТЕМАТИЧЕСКОЕ ПЛАНИРОВАНИЕ </w:t>
      </w:r>
    </w:p>
    <w:tbl>
      <w:tblPr>
        <w:tblW w:w="15836" w:type="dxa"/>
        <w:tblInd w:w="6" w:type="dxa"/>
        <w:tblLayout w:type="fixed"/>
        <w:tblLook w:val="04A0" w:firstRow="1" w:lastRow="0" w:firstColumn="1" w:lastColumn="0" w:noHBand="0" w:noVBand="1"/>
      </w:tblPr>
      <w:tblGrid>
        <w:gridCol w:w="468"/>
        <w:gridCol w:w="1598"/>
        <w:gridCol w:w="528"/>
        <w:gridCol w:w="1104"/>
        <w:gridCol w:w="1263"/>
        <w:gridCol w:w="850"/>
        <w:gridCol w:w="6529"/>
        <w:gridCol w:w="1551"/>
        <w:gridCol w:w="1945"/>
      </w:tblGrid>
      <w:tr w:rsidR="00F952A2" w:rsidRPr="008F111A" w:rsidTr="00F952A2">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right="144"/>
              <w:jc w:val="center"/>
              <w:rPr>
                <w:sz w:val="24"/>
                <w:szCs w:val="24"/>
              </w:rPr>
            </w:pPr>
            <w:r w:rsidRPr="008F111A">
              <w:rPr>
                <w:rFonts w:ascii="Times New Roman" w:eastAsia="Times New Roman" w:hAnsi="Times New Roman"/>
                <w:b/>
                <w:color w:val="000000"/>
                <w:w w:val="97"/>
                <w:sz w:val="24"/>
                <w:szCs w:val="24"/>
              </w:rPr>
              <w:t>№</w:t>
            </w:r>
            <w:r w:rsidRPr="008F111A">
              <w:rPr>
                <w:sz w:val="24"/>
                <w:szCs w:val="24"/>
              </w:rPr>
              <w:br/>
            </w:r>
            <w:r w:rsidRPr="008F111A">
              <w:rPr>
                <w:rFonts w:ascii="Times New Roman" w:eastAsia="Times New Roman" w:hAnsi="Times New Roman"/>
                <w:b/>
                <w:color w:val="000000"/>
                <w:w w:val="97"/>
                <w:sz w:val="24"/>
                <w:szCs w:val="24"/>
              </w:rPr>
              <w:t>п/п</w:t>
            </w:r>
          </w:p>
        </w:tc>
        <w:tc>
          <w:tcPr>
            <w:tcW w:w="1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7" w:lineRule="auto"/>
              <w:ind w:left="72" w:right="468"/>
              <w:jc w:val="both"/>
              <w:rPr>
                <w:sz w:val="24"/>
                <w:szCs w:val="24"/>
                <w:lang w:val="ru-RU"/>
              </w:rPr>
            </w:pPr>
            <w:r w:rsidRPr="008F111A">
              <w:rPr>
                <w:rFonts w:ascii="Times New Roman" w:eastAsia="Times New Roman" w:hAnsi="Times New Roman"/>
                <w:b/>
                <w:color w:val="000000"/>
                <w:w w:val="97"/>
                <w:sz w:val="24"/>
                <w:szCs w:val="24"/>
                <w:lang w:val="ru-RU"/>
              </w:rPr>
              <w:t>Наименование разделов и тем программы</w:t>
            </w:r>
          </w:p>
        </w:tc>
        <w:tc>
          <w:tcPr>
            <w:tcW w:w="2895" w:type="dxa"/>
            <w:gridSpan w:val="3"/>
            <w:tcBorders>
              <w:top w:val="single" w:sz="4" w:space="0" w:color="000000"/>
              <w:left w:val="single" w:sz="4" w:space="0" w:color="000000"/>
              <w:bottom w:val="single" w:sz="4" w:space="0" w:color="000000"/>
              <w:right w:val="single" w:sz="4" w:space="0" w:color="auto"/>
            </w:tcBorders>
            <w:tcMar>
              <w:left w:w="0" w:type="dxa"/>
              <w:right w:w="0" w:type="dxa"/>
            </w:tcMar>
          </w:tcPr>
          <w:p w:rsidR="00F952A2" w:rsidRPr="008F111A" w:rsidRDefault="00F952A2">
            <w:pPr>
              <w:autoSpaceDE w:val="0"/>
              <w:autoSpaceDN w:val="0"/>
              <w:spacing w:before="78" w:after="0" w:line="230" w:lineRule="auto"/>
              <w:ind w:left="72"/>
              <w:rPr>
                <w:sz w:val="24"/>
                <w:szCs w:val="24"/>
              </w:rPr>
            </w:pPr>
            <w:proofErr w:type="spellStart"/>
            <w:r w:rsidRPr="008F111A">
              <w:rPr>
                <w:rFonts w:ascii="Times New Roman" w:eastAsia="Times New Roman" w:hAnsi="Times New Roman"/>
                <w:b/>
                <w:color w:val="000000"/>
                <w:w w:val="97"/>
                <w:sz w:val="24"/>
                <w:szCs w:val="24"/>
              </w:rPr>
              <w:t>Количество</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часов</w:t>
            </w:r>
            <w:proofErr w:type="spellEnd"/>
          </w:p>
        </w:tc>
        <w:tc>
          <w:tcPr>
            <w:tcW w:w="850" w:type="dxa"/>
            <w:vMerge w:val="restart"/>
            <w:tcBorders>
              <w:top w:val="single" w:sz="4" w:space="0" w:color="000000"/>
              <w:left w:val="single" w:sz="4" w:space="0" w:color="auto"/>
              <w:right w:val="single" w:sz="4" w:space="0" w:color="000000"/>
            </w:tcBorders>
            <w:tcMar>
              <w:left w:w="0" w:type="dxa"/>
              <w:right w:w="0" w:type="dxa"/>
            </w:tcMar>
          </w:tcPr>
          <w:p w:rsidR="00F952A2" w:rsidRPr="008F111A" w:rsidRDefault="00F952A2" w:rsidP="00F952A2">
            <w:pPr>
              <w:autoSpaceDE w:val="0"/>
              <w:autoSpaceDN w:val="0"/>
              <w:spacing w:before="78" w:after="0" w:line="230" w:lineRule="auto"/>
              <w:rPr>
                <w:rFonts w:ascii="Times New Roman" w:hAnsi="Times New Roman" w:cs="Times New Roman"/>
                <w:sz w:val="24"/>
                <w:szCs w:val="24"/>
                <w:lang w:val="ru-RU"/>
              </w:rPr>
            </w:pPr>
            <w:r w:rsidRPr="008F111A">
              <w:rPr>
                <w:rFonts w:ascii="Times New Roman" w:hAnsi="Times New Roman" w:cs="Times New Roman"/>
                <w:sz w:val="24"/>
                <w:szCs w:val="24"/>
                <w:lang w:val="ru-RU"/>
              </w:rPr>
              <w:t>Дата</w:t>
            </w:r>
          </w:p>
          <w:p w:rsidR="00F952A2" w:rsidRPr="008F111A" w:rsidRDefault="00F952A2" w:rsidP="00F952A2">
            <w:pPr>
              <w:autoSpaceDE w:val="0"/>
              <w:autoSpaceDN w:val="0"/>
              <w:spacing w:before="78" w:after="0" w:line="230" w:lineRule="auto"/>
              <w:rPr>
                <w:rFonts w:ascii="Times New Roman" w:hAnsi="Times New Roman" w:cs="Times New Roman"/>
                <w:sz w:val="24"/>
                <w:szCs w:val="24"/>
                <w:lang w:val="ru-RU"/>
              </w:rPr>
            </w:pPr>
            <w:r w:rsidRPr="008F111A">
              <w:rPr>
                <w:rFonts w:ascii="Times New Roman" w:hAnsi="Times New Roman" w:cs="Times New Roman"/>
                <w:sz w:val="24"/>
                <w:szCs w:val="24"/>
                <w:lang w:val="ru-RU"/>
              </w:rPr>
              <w:t>изучения</w:t>
            </w:r>
          </w:p>
        </w:tc>
        <w:tc>
          <w:tcPr>
            <w:tcW w:w="652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roofErr w:type="spellStart"/>
            <w:r w:rsidRPr="008F111A">
              <w:rPr>
                <w:rFonts w:ascii="Times New Roman" w:eastAsia="Times New Roman" w:hAnsi="Times New Roman"/>
                <w:b/>
                <w:color w:val="000000"/>
                <w:w w:val="97"/>
                <w:sz w:val="24"/>
                <w:szCs w:val="24"/>
              </w:rPr>
              <w:t>Виды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деятельности</w:t>
            </w:r>
            <w:proofErr w:type="spellEnd"/>
          </w:p>
        </w:tc>
        <w:tc>
          <w:tcPr>
            <w:tcW w:w="15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ight="144"/>
              <w:rPr>
                <w:sz w:val="24"/>
                <w:szCs w:val="24"/>
              </w:rPr>
            </w:pPr>
            <w:proofErr w:type="spellStart"/>
            <w:r w:rsidRPr="008F111A">
              <w:rPr>
                <w:rFonts w:ascii="Times New Roman" w:eastAsia="Times New Roman" w:hAnsi="Times New Roman"/>
                <w:b/>
                <w:color w:val="000000"/>
                <w:w w:val="97"/>
                <w:sz w:val="24"/>
                <w:szCs w:val="24"/>
              </w:rPr>
              <w:t>Виды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формы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контроля</w:t>
            </w:r>
            <w:proofErr w:type="spellEnd"/>
          </w:p>
        </w:tc>
        <w:tc>
          <w:tcPr>
            <w:tcW w:w="194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ight="288"/>
              <w:rPr>
                <w:sz w:val="24"/>
                <w:szCs w:val="24"/>
              </w:rPr>
            </w:pPr>
            <w:proofErr w:type="spellStart"/>
            <w:r w:rsidRPr="008F111A">
              <w:rPr>
                <w:rFonts w:ascii="Times New Roman" w:eastAsia="Times New Roman" w:hAnsi="Times New Roman"/>
                <w:b/>
                <w:color w:val="000000"/>
                <w:w w:val="97"/>
                <w:sz w:val="24"/>
                <w:szCs w:val="24"/>
              </w:rPr>
              <w:t>Электронные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цифровые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образовательные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ресурсы</w:t>
            </w:r>
            <w:proofErr w:type="spellEnd"/>
          </w:p>
        </w:tc>
      </w:tr>
      <w:tr w:rsidR="00F952A2" w:rsidRPr="008F111A" w:rsidTr="00F952A2">
        <w:trPr>
          <w:trHeight w:hRule="exact" w:val="540"/>
        </w:trPr>
        <w:tc>
          <w:tcPr>
            <w:tcW w:w="468"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598"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jc w:val="center"/>
              <w:rPr>
                <w:sz w:val="24"/>
                <w:szCs w:val="24"/>
              </w:rPr>
            </w:pPr>
            <w:proofErr w:type="spellStart"/>
            <w:r w:rsidRPr="008F111A">
              <w:rPr>
                <w:rFonts w:ascii="Times New Roman" w:eastAsia="Times New Roman" w:hAnsi="Times New Roman"/>
                <w:b/>
                <w:color w:val="000000"/>
                <w:w w:val="97"/>
                <w:sz w:val="24"/>
                <w:szCs w:val="24"/>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Pr>
                <w:sz w:val="24"/>
                <w:szCs w:val="24"/>
              </w:rPr>
            </w:pPr>
            <w:proofErr w:type="spellStart"/>
            <w:r w:rsidRPr="008F111A">
              <w:rPr>
                <w:rFonts w:ascii="Times New Roman" w:eastAsia="Times New Roman" w:hAnsi="Times New Roman"/>
                <w:b/>
                <w:color w:val="000000"/>
                <w:w w:val="97"/>
                <w:sz w:val="24"/>
                <w:szCs w:val="24"/>
              </w:rPr>
              <w:t>контрольные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работы</w:t>
            </w:r>
            <w:proofErr w:type="spellEnd"/>
          </w:p>
        </w:tc>
        <w:tc>
          <w:tcPr>
            <w:tcW w:w="1263" w:type="dxa"/>
            <w:tcBorders>
              <w:top w:val="single" w:sz="4" w:space="0" w:color="000000"/>
              <w:left w:val="single" w:sz="4" w:space="0" w:color="000000"/>
              <w:bottom w:val="single" w:sz="4" w:space="0" w:color="000000"/>
              <w:right w:val="single" w:sz="4" w:space="0" w:color="auto"/>
            </w:tcBorders>
          </w:tcPr>
          <w:p w:rsidR="00F952A2" w:rsidRPr="008F111A" w:rsidRDefault="00F952A2" w:rsidP="00F952A2">
            <w:pPr>
              <w:autoSpaceDE w:val="0"/>
              <w:autoSpaceDN w:val="0"/>
              <w:spacing w:before="78" w:after="0" w:line="245" w:lineRule="auto"/>
              <w:rPr>
                <w:rFonts w:ascii="Times New Roman" w:eastAsia="Times New Roman" w:hAnsi="Times New Roman"/>
                <w:b/>
                <w:color w:val="000000"/>
                <w:w w:val="97"/>
                <w:sz w:val="24"/>
                <w:szCs w:val="24"/>
              </w:rPr>
            </w:pPr>
            <w:proofErr w:type="spellStart"/>
            <w:r w:rsidRPr="008F111A">
              <w:rPr>
                <w:rFonts w:ascii="Times New Roman" w:eastAsia="Times New Roman" w:hAnsi="Times New Roman"/>
                <w:b/>
                <w:color w:val="000000"/>
                <w:w w:val="97"/>
                <w:sz w:val="24"/>
                <w:szCs w:val="24"/>
              </w:rPr>
              <w:t>практические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работы</w:t>
            </w:r>
            <w:proofErr w:type="spellEnd"/>
          </w:p>
        </w:tc>
        <w:tc>
          <w:tcPr>
            <w:tcW w:w="850" w:type="dxa"/>
            <w:vMerge/>
            <w:tcBorders>
              <w:left w:val="single" w:sz="4" w:space="0" w:color="auto"/>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Pr>
                <w:sz w:val="24"/>
                <w:szCs w:val="24"/>
              </w:rPr>
            </w:pPr>
          </w:p>
        </w:tc>
        <w:tc>
          <w:tcPr>
            <w:tcW w:w="6529"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551"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945"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r>
      <w:tr w:rsidR="00F952A2" w:rsidRPr="008F111A" w:rsidTr="00F952A2">
        <w:trPr>
          <w:trHeight w:hRule="exact" w:val="64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A56648">
            <w:pPr>
              <w:autoSpaceDE w:val="0"/>
              <w:autoSpaceDN w:val="0"/>
              <w:spacing w:before="78" w:after="0" w:line="245" w:lineRule="auto"/>
              <w:ind w:right="432"/>
              <w:rPr>
                <w:sz w:val="24"/>
                <w:szCs w:val="24"/>
                <w:lang w:val="ru-RU"/>
              </w:rPr>
            </w:pPr>
            <w:r w:rsidRPr="008F111A">
              <w:rPr>
                <w:rFonts w:ascii="Times New Roman" w:eastAsia="Times New Roman" w:hAnsi="Times New Roman"/>
                <w:b/>
                <w:color w:val="000000"/>
                <w:w w:val="97"/>
                <w:sz w:val="24"/>
                <w:szCs w:val="24"/>
                <w:lang w:val="ru-RU"/>
              </w:rPr>
              <w:t>О Родине и её истории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1263"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6529"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B4C84">
            <w:pPr>
              <w:autoSpaceDE w:val="0"/>
              <w:autoSpaceDN w:val="0"/>
              <w:spacing w:before="78" w:after="0" w:line="254"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произведений в этом разделе, установление мотива изучения; </w:t>
            </w:r>
            <w:r w:rsidRPr="008F111A">
              <w:rPr>
                <w:rFonts w:ascii="Times New Roman" w:eastAsia="Times New Roman" w:hAnsi="Times New Roman"/>
                <w:color w:val="000000"/>
                <w:sz w:val="24"/>
                <w:szCs w:val="24"/>
                <w:lang w:val="ru-RU"/>
              </w:rPr>
              <w:t>Формулирование с помощью учителя цели; планирование изменения объекта, ситуации;</w:t>
            </w:r>
          </w:p>
          <w:p w:rsidR="00F952A2" w:rsidRPr="008F111A" w:rsidRDefault="00F952A2" w:rsidP="00FB4C84">
            <w:pPr>
              <w:autoSpaceDE w:val="0"/>
              <w:autoSpaceDN w:val="0"/>
              <w:spacing w:before="78" w:after="0" w:line="254"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одного-двух авторов по выбору); </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вопроса «С чего начинается Родина?», объяснение своей позиции, сравнение произведений, относящихся к одной теме, но разным жанрам;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w:t>
            </w:r>
            <w:r w:rsidRPr="008F111A">
              <w:rPr>
                <w:sz w:val="24"/>
                <w:szCs w:val="24"/>
                <w:lang w:val="ru-RU"/>
              </w:rPr>
              <w:br/>
            </w:r>
            <w:r w:rsidRPr="008F111A">
              <w:rPr>
                <w:rFonts w:ascii="Times New Roman" w:eastAsia="Times New Roman" w:hAnsi="Times New Roman"/>
                <w:color w:val="000000"/>
                <w:w w:val="97"/>
                <w:sz w:val="24"/>
                <w:szCs w:val="24"/>
                <w:lang w:val="ru-RU"/>
              </w:rPr>
              <w:t xml:space="preserve">эмоционального настроя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8F111A">
              <w:rPr>
                <w:rFonts w:ascii="Times New Roman" w:eastAsia="Times New Roman" w:hAnsi="Times New Roman"/>
                <w:color w:val="000000"/>
                <w:w w:val="97"/>
                <w:sz w:val="24"/>
                <w:szCs w:val="24"/>
                <w:lang w:val="ru-RU"/>
              </w:rPr>
              <w:t>озаглавливание</w:t>
            </w:r>
            <w:proofErr w:type="spellEnd"/>
            <w:r w:rsidRPr="008F111A">
              <w:rPr>
                <w:rFonts w:ascii="Times New Roman" w:eastAsia="Times New Roman" w:hAnsi="Times New Roman"/>
                <w:color w:val="000000"/>
                <w:w w:val="97"/>
                <w:sz w:val="24"/>
                <w:szCs w:val="24"/>
                <w:lang w:val="ru-RU"/>
              </w:rPr>
              <w:t xml:space="preserve">; </w:t>
            </w:r>
            <w:r w:rsidRPr="008F111A">
              <w:rPr>
                <w:sz w:val="24"/>
                <w:szCs w:val="24"/>
                <w:lang w:val="ru-RU"/>
              </w:rPr>
              <w:br/>
            </w:r>
            <w:r w:rsidRPr="008F111A">
              <w:rPr>
                <w:rFonts w:ascii="Times New Roman" w:eastAsia="Times New Roman" w:hAnsi="Times New Roman"/>
                <w:color w:val="000000"/>
                <w:w w:val="97"/>
                <w:sz w:val="24"/>
                <w:szCs w:val="24"/>
                <w:lang w:val="ru-RU"/>
              </w:rPr>
              <w:t xml:space="preserve">Обсуждение вопросов, например, «Какие слова из произведения подходят для описания картины?», «Какие слова могли бы стать названием картины?»; </w:t>
            </w:r>
            <w:r w:rsidRPr="008F111A">
              <w:rPr>
                <w:sz w:val="24"/>
                <w:szCs w:val="24"/>
                <w:lang w:val="ru-RU"/>
              </w:rPr>
              <w:br/>
            </w:r>
            <w:r w:rsidRPr="008F111A">
              <w:rPr>
                <w:rFonts w:ascii="Times New Roman" w:eastAsia="Times New Roman" w:hAnsi="Times New Roman"/>
                <w:color w:val="000000"/>
                <w:w w:val="97"/>
                <w:sz w:val="24"/>
                <w:szCs w:val="24"/>
                <w:lang w:val="ru-RU"/>
              </w:rPr>
              <w:t>Составление рассказа-описания по иллюстрации или картине: пейзажи А. А. Рылова, И. И.</w:t>
            </w:r>
          </w:p>
          <w:p w:rsidR="00F952A2" w:rsidRPr="008F111A" w:rsidRDefault="00F952A2">
            <w:pPr>
              <w:autoSpaceDE w:val="0"/>
              <w:autoSpaceDN w:val="0"/>
              <w:spacing w:before="20" w:after="0" w:line="252" w:lineRule="auto"/>
              <w:ind w:left="72" w:right="144"/>
              <w:rPr>
                <w:rFonts w:ascii="Times New Roman" w:hAnsi="Times New Roman" w:cs="Times New Roman"/>
                <w:sz w:val="24"/>
                <w:szCs w:val="24"/>
                <w:lang w:val="ru-RU"/>
              </w:rPr>
            </w:pPr>
            <w:r w:rsidRPr="008F111A">
              <w:rPr>
                <w:rFonts w:ascii="Times New Roman" w:eastAsia="Times New Roman" w:hAnsi="Times New Roman"/>
                <w:color w:val="000000"/>
                <w:w w:val="97"/>
                <w:sz w:val="24"/>
                <w:szCs w:val="24"/>
                <w:lang w:val="ru-RU"/>
              </w:rPr>
              <w:t xml:space="preserve">Левитана, И. И. </w:t>
            </w:r>
            <w:proofErr w:type="spellStart"/>
            <w:r w:rsidRPr="008F111A">
              <w:rPr>
                <w:rFonts w:ascii="Times New Roman" w:eastAsia="Times New Roman" w:hAnsi="Times New Roman"/>
                <w:color w:val="000000"/>
                <w:w w:val="97"/>
                <w:sz w:val="24"/>
                <w:szCs w:val="24"/>
                <w:lang w:val="ru-RU"/>
              </w:rPr>
              <w:t>Шишкина,В</w:t>
            </w:r>
            <w:proofErr w:type="spellEnd"/>
            <w:r w:rsidRPr="008F111A">
              <w:rPr>
                <w:rFonts w:ascii="Times New Roman" w:eastAsia="Times New Roman" w:hAnsi="Times New Roman"/>
                <w:color w:val="000000"/>
                <w:w w:val="97"/>
                <w:sz w:val="24"/>
                <w:szCs w:val="24"/>
                <w:lang w:val="ru-RU"/>
              </w:rPr>
              <w:t xml:space="preserve">. Д. Поленова (по выбору); </w:t>
            </w:r>
            <w:r w:rsidRPr="008F111A">
              <w:rPr>
                <w:sz w:val="24"/>
                <w:szCs w:val="24"/>
                <w:lang w:val="ru-RU"/>
              </w:rPr>
              <w:br/>
            </w:r>
            <w:r w:rsidRPr="008F111A">
              <w:rPr>
                <w:rFonts w:ascii="Times New Roman" w:eastAsia="Times New Roman" w:hAnsi="Times New Roman"/>
                <w:color w:val="000000"/>
                <w:w w:val="97"/>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«Родина»(по выбору);</w:t>
            </w:r>
            <w:r w:rsidRPr="008F111A">
              <w:rPr>
                <w:sz w:val="24"/>
                <w:szCs w:val="24"/>
                <w:lang w:val="ru-RU"/>
              </w:rPr>
              <w:br/>
            </w:r>
            <w:r w:rsidRPr="008F111A">
              <w:rPr>
                <w:rFonts w:ascii="Times New Roman" w:eastAsia="Times New Roman" w:hAnsi="Times New Roman"/>
                <w:color w:val="000000"/>
                <w:w w:val="97"/>
                <w:sz w:val="24"/>
                <w:szCs w:val="24"/>
                <w:lang w:val="ru-RU"/>
              </w:rPr>
              <w:t>Составление выставки книг на тему Родины и её истории;</w:t>
            </w:r>
          </w:p>
          <w:p w:rsidR="00F952A2" w:rsidRPr="008F111A" w:rsidRDefault="00F952A2">
            <w:pPr>
              <w:autoSpaceDE w:val="0"/>
              <w:autoSpaceDN w:val="0"/>
              <w:spacing w:before="20" w:after="0" w:line="252" w:lineRule="auto"/>
              <w:ind w:left="72" w:right="144"/>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
        </w:tc>
        <w:tc>
          <w:tcPr>
            <w:tcW w:w="1551"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F952A2" w:rsidRPr="008F111A" w:rsidRDefault="00F952A2" w:rsidP="009C6EDB">
            <w:pPr>
              <w:shd w:val="clear" w:color="auto" w:fill="FFFFFF" w:themeFill="background1"/>
              <w:autoSpaceDE w:val="0"/>
              <w:autoSpaceDN w:val="0"/>
              <w:spacing w:before="78" w:after="0" w:line="254" w:lineRule="auto"/>
              <w:ind w:left="72"/>
              <w:rPr>
                <w:rFonts w:ascii="LiberationSerif" w:hAnsi="LiberationSerif"/>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 xml:space="preserve">Текущий контроль </w:t>
            </w:r>
          </w:p>
        </w:tc>
        <w:tc>
          <w:tcPr>
            <w:tcW w:w="1945"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 w:history="1">
              <w:r w:rsidR="00F952A2" w:rsidRPr="008F111A">
                <w:rPr>
                  <w:rStyle w:val="aff8"/>
                  <w:rFonts w:ascii="Times New Roman" w:eastAsia="Times New Roman" w:hAnsi="Times New Roman"/>
                  <w:w w:val="97"/>
                  <w:sz w:val="24"/>
                  <w:szCs w:val="24"/>
                </w:rPr>
                <w:t>https</w:t>
              </w:r>
              <w:r w:rsidR="00F952A2" w:rsidRPr="008F111A">
                <w:rPr>
                  <w:rStyle w:val="aff8"/>
                  <w:rFonts w:ascii="Times New Roman" w:eastAsia="Times New Roman" w:hAnsi="Times New Roman"/>
                  <w:w w:val="97"/>
                  <w:sz w:val="24"/>
                  <w:szCs w:val="24"/>
                  <w:lang w:val="ru-RU"/>
                </w:rPr>
                <w:t>://</w:t>
              </w:r>
              <w:proofErr w:type="spellStart"/>
              <w:r w:rsidR="00F952A2" w:rsidRPr="008F111A">
                <w:rPr>
                  <w:rStyle w:val="aff8"/>
                  <w:rFonts w:ascii="Times New Roman" w:eastAsia="Times New Roman" w:hAnsi="Times New Roman"/>
                  <w:w w:val="97"/>
                  <w:sz w:val="24"/>
                  <w:szCs w:val="24"/>
                </w:rPr>
                <w:t>quizizz</w:t>
              </w:r>
              <w:proofErr w:type="spellEnd"/>
              <w:r w:rsidR="00F952A2" w:rsidRPr="008F111A">
                <w:rPr>
                  <w:rStyle w:val="aff8"/>
                  <w:rFonts w:ascii="Times New Roman" w:eastAsia="Times New Roman" w:hAnsi="Times New Roman"/>
                  <w:w w:val="97"/>
                  <w:sz w:val="24"/>
                  <w:szCs w:val="24"/>
                  <w:lang w:val="ru-RU"/>
                </w:rPr>
                <w:t>.</w:t>
              </w:r>
              <w:r w:rsidR="00F952A2" w:rsidRPr="008F111A">
                <w:rPr>
                  <w:rStyle w:val="aff8"/>
                  <w:rFonts w:ascii="Times New Roman" w:eastAsia="Times New Roman" w:hAnsi="Times New Roman"/>
                  <w:w w:val="97"/>
                  <w:sz w:val="24"/>
                  <w:szCs w:val="24"/>
                </w:rPr>
                <w:t>com</w:t>
              </w:r>
              <w:r w:rsidR="00F952A2" w:rsidRPr="008F111A">
                <w:rPr>
                  <w:rStyle w:val="aff8"/>
                  <w:rFonts w:ascii="Times New Roman" w:eastAsia="Times New Roman" w:hAnsi="Times New Roman"/>
                  <w:w w:val="97"/>
                  <w:sz w:val="24"/>
                  <w:szCs w:val="24"/>
                  <w:lang w:val="ru-RU"/>
                </w:rPr>
                <w:t>/</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 w:history="1">
              <w:r w:rsidR="00F952A2" w:rsidRPr="008F111A">
                <w:rPr>
                  <w:rStyle w:val="aff8"/>
                  <w:rFonts w:ascii="Times New Roman" w:eastAsia="Times New Roman" w:hAnsi="Times New Roman"/>
                  <w:w w:val="97"/>
                  <w:sz w:val="24"/>
                  <w:szCs w:val="24"/>
                  <w:lang w:val="ru-RU"/>
                </w:rPr>
                <w:t>https://nearpod.com/</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 w:history="1">
              <w:r w:rsidR="00F952A2" w:rsidRPr="008F111A">
                <w:rPr>
                  <w:rStyle w:val="aff8"/>
                  <w:rFonts w:ascii="Times New Roman" w:eastAsia="Times New Roman" w:hAnsi="Times New Roman"/>
                  <w:w w:val="97"/>
                  <w:sz w:val="24"/>
                  <w:szCs w:val="24"/>
                  <w:lang w:val="ru-RU"/>
                </w:rPr>
                <w:t>https://www.plickers.com/</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 w:history="1">
              <w:r w:rsidR="00F952A2" w:rsidRPr="008F111A">
                <w:rPr>
                  <w:rStyle w:val="aff8"/>
                  <w:rFonts w:ascii="Times New Roman" w:eastAsia="Times New Roman" w:hAnsi="Times New Roman"/>
                  <w:w w:val="97"/>
                  <w:sz w:val="24"/>
                  <w:szCs w:val="24"/>
                  <w:lang w:val="ru-RU"/>
                </w:rPr>
                <w:t>https://genial.ly/</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 w:history="1">
              <w:r w:rsidR="00F952A2" w:rsidRPr="008F111A">
                <w:rPr>
                  <w:rStyle w:val="aff8"/>
                  <w:rFonts w:ascii="Times New Roman" w:eastAsia="Times New Roman" w:hAnsi="Times New Roman"/>
                  <w:w w:val="97"/>
                  <w:sz w:val="24"/>
                  <w:szCs w:val="24"/>
                  <w:lang w:val="ru-RU"/>
                </w:rPr>
                <w:t>https://www.zipgrade.com/</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 w:history="1">
              <w:r w:rsidR="00F952A2" w:rsidRPr="008F111A">
                <w:rPr>
                  <w:rStyle w:val="aff8"/>
                  <w:rFonts w:ascii="Times New Roman" w:eastAsia="Times New Roman" w:hAnsi="Times New Roman"/>
                  <w:w w:val="97"/>
                  <w:sz w:val="24"/>
                  <w:szCs w:val="24"/>
                  <w:lang w:val="ru-RU"/>
                </w:rPr>
                <w:t>https://www.umaigra.com/</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 w:history="1">
              <w:r w:rsidR="00F952A2" w:rsidRPr="008F111A">
                <w:rPr>
                  <w:rStyle w:val="aff8"/>
                  <w:rFonts w:ascii="Times New Roman" w:eastAsia="Times New Roman" w:hAnsi="Times New Roman"/>
                  <w:w w:val="97"/>
                  <w:sz w:val="24"/>
                  <w:szCs w:val="24"/>
                  <w:lang w:val="ru-RU"/>
                </w:rPr>
                <w:t>https://worksheets.ru/</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 w:history="1">
              <w:r w:rsidR="00F952A2" w:rsidRPr="008F111A">
                <w:rPr>
                  <w:rStyle w:val="aff8"/>
                  <w:rFonts w:ascii="Times New Roman" w:eastAsia="Times New Roman" w:hAnsi="Times New Roman"/>
                  <w:w w:val="97"/>
                  <w:sz w:val="24"/>
                  <w:szCs w:val="24"/>
                  <w:lang w:val="ru-RU"/>
                </w:rPr>
                <w:t>https://www.liveworksheets.com/</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 w:history="1">
              <w:r w:rsidR="00F952A2" w:rsidRPr="008F111A">
                <w:rPr>
                  <w:rStyle w:val="aff8"/>
                  <w:rFonts w:ascii="Times New Roman" w:eastAsia="Times New Roman" w:hAnsi="Times New Roman"/>
                  <w:w w:val="97"/>
                  <w:sz w:val="24"/>
                  <w:szCs w:val="24"/>
                  <w:lang w:val="ru-RU"/>
                </w:rPr>
                <w:t>https://udoba.org/</w:t>
              </w:r>
            </w:hyperlink>
          </w:p>
          <w:p w:rsidR="00F952A2" w:rsidRPr="008F111A" w:rsidRDefault="009B5413">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5" w:history="1">
              <w:r w:rsidR="00F952A2" w:rsidRPr="008F111A">
                <w:rPr>
                  <w:rStyle w:val="aff8"/>
                  <w:rFonts w:ascii="Times New Roman" w:eastAsia="Times New Roman" w:hAnsi="Times New Roman"/>
                  <w:w w:val="97"/>
                  <w:sz w:val="24"/>
                  <w:szCs w:val="24"/>
                  <w:lang w:val="ru-RU"/>
                </w:rPr>
                <w:t>https://learningapps.org/</w:t>
              </w:r>
            </w:hyperlink>
          </w:p>
          <w:p w:rsidR="00F952A2" w:rsidRPr="008F111A" w:rsidRDefault="009B5413" w:rsidP="005527B1">
            <w:pPr>
              <w:autoSpaceDE w:val="0"/>
              <w:autoSpaceDN w:val="0"/>
              <w:spacing w:before="78" w:after="0" w:line="254" w:lineRule="auto"/>
              <w:ind w:left="72"/>
              <w:rPr>
                <w:sz w:val="24"/>
                <w:szCs w:val="24"/>
                <w:lang w:val="ru-RU"/>
              </w:rPr>
            </w:pPr>
            <w:hyperlink r:id="rId16" w:history="1">
              <w:r w:rsidR="00F952A2"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2"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460"/>
        <w:gridCol w:w="2036"/>
      </w:tblGrid>
      <w:tr w:rsidR="00AD232C" w:rsidRPr="008F111A" w:rsidTr="00F952A2">
        <w:trPr>
          <w:trHeight w:hRule="exact" w:val="638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7" w:lineRule="auto"/>
              <w:ind w:left="72" w:right="144"/>
              <w:rPr>
                <w:sz w:val="24"/>
                <w:szCs w:val="24"/>
              </w:rPr>
            </w:pPr>
            <w:proofErr w:type="spellStart"/>
            <w:r w:rsidRPr="008F111A">
              <w:rPr>
                <w:rFonts w:ascii="Times New Roman" w:eastAsia="Times New Roman" w:hAnsi="Times New Roman"/>
                <w:b/>
                <w:color w:val="000000"/>
                <w:w w:val="97"/>
                <w:sz w:val="24"/>
                <w:szCs w:val="24"/>
              </w:rPr>
              <w:t>Фольклор</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устное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народное</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0A24C5">
            <w:pPr>
              <w:autoSpaceDE w:val="0"/>
              <w:autoSpaceDN w:val="0"/>
              <w:spacing w:before="78" w:after="0" w:line="230" w:lineRule="auto"/>
              <w:ind w:left="72"/>
              <w:rPr>
                <w:rFonts w:ascii="Times New Roman" w:hAnsi="Times New Roman" w:cs="Times New Roman"/>
                <w:sz w:val="24"/>
                <w:szCs w:val="24"/>
                <w:lang w:val="ru-RU"/>
              </w:rPr>
            </w:pPr>
            <w:r w:rsidRPr="008F111A">
              <w:rPr>
                <w:rFonts w:ascii="Times New Roman" w:eastAsia="Times New Roman" w:hAnsi="Times New Roman" w:cs="Times New Roman"/>
                <w:color w:val="000000"/>
                <w:w w:val="97"/>
                <w:sz w:val="24"/>
                <w:szCs w:val="24"/>
                <w:lang w:val="ru-RU"/>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FB4C84" w:rsidRPr="008F111A" w:rsidRDefault="005527B1">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установление мотива изучения;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«Чтение» информации, представленной в схематическом виде, объяснение значения слова«фольклор», обобщение представлений о жанрах фольклора малой формы, работа со схемой; </w:t>
            </w:r>
          </w:p>
          <w:p w:rsidR="00FB4C84" w:rsidRPr="008F111A" w:rsidRDefault="00FB4C84">
            <w:pPr>
              <w:autoSpaceDE w:val="0"/>
              <w:autoSpaceDN w:val="0"/>
              <w:spacing w:before="78" w:after="0" w:line="257"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sz w:val="24"/>
                <w:szCs w:val="24"/>
                <w:lang w:val="ru-RU"/>
              </w:rPr>
              <w:t>Формулирование с помощью учителя цели; планирование изменения объекта, ситуации;</w:t>
            </w:r>
          </w:p>
          <w:p w:rsidR="00AD232C" w:rsidRPr="008F111A" w:rsidRDefault="00E66D20" w:rsidP="00FB4C84">
            <w:pPr>
              <w:autoSpaceDE w:val="0"/>
              <w:autoSpaceDN w:val="0"/>
              <w:spacing w:before="78" w:after="0" w:line="257" w:lineRule="auto"/>
              <w:ind w:left="72"/>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Выразительное чтение (</w:t>
            </w:r>
            <w:proofErr w:type="spellStart"/>
            <w:r w:rsidR="005527B1" w:rsidRPr="008F111A">
              <w:rPr>
                <w:rFonts w:ascii="Times New Roman" w:eastAsia="Times New Roman" w:hAnsi="Times New Roman"/>
                <w:color w:val="000000"/>
                <w:w w:val="97"/>
                <w:sz w:val="24"/>
                <w:szCs w:val="24"/>
                <w:lang w:val="ru-RU"/>
              </w:rPr>
              <w:t>потешки</w:t>
            </w:r>
            <w:proofErr w:type="spellEnd"/>
            <w:r w:rsidR="005527B1" w:rsidRPr="008F111A">
              <w:rPr>
                <w:rFonts w:ascii="Times New Roman" w:eastAsia="Times New Roman" w:hAnsi="Times New Roman"/>
                <w:color w:val="000000"/>
                <w:w w:val="97"/>
                <w:sz w:val="24"/>
                <w:szCs w:val="24"/>
                <w:lang w:val="ru-RU"/>
              </w:rPr>
              <w:t xml:space="preserve">, считалки, небылицы, скороговорки, пословицы, песни), используя интонацию, паузы, темп, ритм, логические ударения в соответствии с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особенностями текста для передачи эмоционального настроя произведения;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Беседа на тему: ценность произведений фольклора, их роль и значение в современной жизни;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Учебный диалог: обсуждение вопросов «Какие бывают загадки?», «Появляются ли загадки сейчас? Почему?», чтение загадок и их группировка по темам и видам;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группе (совместная деятельность): сочинение загадок (по аналогии), проведение конкурса на лучшего знатока загадок;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значимости художественной литературы и фольклора с включением в собственную речь пословиц, крылатых выражений и других средств выразительности;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Дифференцированное задание: подготовка сообщений о В. И. Дале, представ</w:t>
            </w:r>
            <w:r w:rsidRPr="008F111A">
              <w:rPr>
                <w:rFonts w:ascii="Times New Roman" w:eastAsia="Times New Roman" w:hAnsi="Times New Roman"/>
                <w:color w:val="000000"/>
                <w:w w:val="97"/>
                <w:sz w:val="24"/>
                <w:szCs w:val="24"/>
                <w:lang w:val="ru-RU"/>
              </w:rPr>
              <w:t xml:space="preserve">ление его </w:t>
            </w:r>
            <w:proofErr w:type="spellStart"/>
            <w:r w:rsidRPr="008F111A">
              <w:rPr>
                <w:rFonts w:ascii="Times New Roman" w:eastAsia="Times New Roman" w:hAnsi="Times New Roman"/>
                <w:color w:val="000000"/>
                <w:w w:val="97"/>
                <w:sz w:val="24"/>
                <w:szCs w:val="24"/>
                <w:lang w:val="ru-RU"/>
              </w:rPr>
              <w:t>сказок;</w:t>
            </w:r>
            <w:r w:rsidR="00FB4C84" w:rsidRPr="008F111A">
              <w:rPr>
                <w:rFonts w:ascii="Times New Roman" w:hAnsi="Times New Roman" w:cs="Times New Roman"/>
                <w:sz w:val="24"/>
                <w:szCs w:val="24"/>
                <w:lang w:val="ru-RU"/>
              </w:rPr>
              <w:t>Выполнение</w:t>
            </w:r>
            <w:proofErr w:type="spellEnd"/>
            <w:r w:rsidR="00FB4C84" w:rsidRPr="008F111A">
              <w:rPr>
                <w:rFonts w:ascii="Times New Roman" w:hAnsi="Times New Roman" w:cs="Times New Roman"/>
                <w:sz w:val="24"/>
                <w:szCs w:val="24"/>
                <w:lang w:val="ru-RU"/>
              </w:rPr>
              <w:t xml:space="preserve"> действия контроля/самоконтроля и оценки процесса и результата деятельности, при необходимости вносить коррективы в выполняемые действия. </w:t>
            </w:r>
            <w:r w:rsidR="00FB4C84" w:rsidRPr="008F111A">
              <w:rPr>
                <w:rFonts w:ascii="Times New Roman" w:eastAsia="Times New Roman" w:hAnsi="Times New Roman"/>
                <w:color w:val="000000"/>
                <w:w w:val="97"/>
                <w:sz w:val="24"/>
                <w:szCs w:val="24"/>
                <w:lang w:val="ru-RU"/>
              </w:rPr>
              <w:t>написанных для детей.</w:t>
            </w:r>
          </w:p>
        </w:tc>
        <w:tc>
          <w:tcPr>
            <w:tcW w:w="146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52747" w:rsidRPr="008F111A" w:rsidRDefault="00A52747"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Текущий контроль:</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Устный опрос;</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Диагностическая работа;</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Письменный опрос;</w:t>
            </w:r>
          </w:p>
          <w:p w:rsidR="00AD232C" w:rsidRPr="008F111A" w:rsidRDefault="00DF56DC" w:rsidP="00DF56DC">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Практическая работа;</w:t>
            </w:r>
            <w:r w:rsidRPr="008F111A">
              <w:rPr>
                <w:rFonts w:ascii="Times New Roman" w:hAnsi="Times New Roman" w:cs="Times New Roman"/>
                <w:color w:val="000000"/>
                <w:sz w:val="24"/>
                <w:szCs w:val="24"/>
                <w:lang w:val="ru-RU"/>
              </w:rPr>
              <w:br/>
            </w:r>
            <w:r w:rsidRPr="008F111A">
              <w:rPr>
                <w:rFonts w:ascii="Times New Roman" w:hAnsi="Times New Roman" w:cs="Times New Roman"/>
                <w:color w:val="000000"/>
                <w:sz w:val="24"/>
                <w:szCs w:val="24"/>
                <w:shd w:val="clear" w:color="auto" w:fill="F7FDF7"/>
                <w:lang w:val="ru-RU"/>
              </w:rPr>
              <w:t>Самооценка с использованием «Оценочного листа»..</w:t>
            </w:r>
            <w:r w:rsidR="000370CE" w:rsidRPr="008F111A">
              <w:rPr>
                <w:rFonts w:ascii="Times New Roman" w:hAnsi="Times New Roman" w:cs="Times New Roman"/>
                <w:color w:val="000000"/>
                <w:sz w:val="24"/>
                <w:szCs w:val="24"/>
                <w:lang w:val="ru-RU"/>
              </w:rPr>
              <w:br/>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7"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8"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9"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0"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1"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2"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3"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4"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5"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6"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27"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460"/>
        <w:gridCol w:w="2036"/>
      </w:tblGrid>
      <w:tr w:rsidR="00AD232C" w:rsidRPr="008F111A" w:rsidTr="00F952A2">
        <w:trPr>
          <w:trHeight w:hRule="exact" w:val="78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А.С.Пушкина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rsidP="008F3042">
            <w:pPr>
              <w:autoSpaceDE w:val="0"/>
              <w:autoSpaceDN w:val="0"/>
              <w:spacing w:before="78" w:after="0" w:line="230" w:lineRule="auto"/>
              <w:rPr>
                <w:sz w:val="24"/>
                <w:szCs w:val="24"/>
                <w:lang w:val="ru-RU"/>
              </w:rPr>
            </w:pPr>
            <w:r w:rsidRPr="008F111A">
              <w:rPr>
                <w:rFonts w:ascii="Times New Roman" w:eastAsia="Times New Roman" w:hAnsi="Times New Roman"/>
                <w:color w:val="000000"/>
                <w:w w:val="97"/>
                <w:sz w:val="24"/>
                <w:szCs w:val="24"/>
                <w:lang w:val="ru-RU"/>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вопрос «На какой вопрос хочу получить ответ, читая произведение?»; </w:t>
            </w:r>
          </w:p>
          <w:p w:rsidR="00AD232C" w:rsidRPr="008F111A" w:rsidRDefault="00E66D20"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романа«Евгений Онегин»: «В тот год осенняя погода…», «Опрятней модного паркета…»;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незнакомого слова в словаре;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Слушание и чтение произведения А. С. Пушкина «Сказка о царе </w:t>
            </w:r>
            <w:proofErr w:type="spellStart"/>
            <w:r w:rsidR="005527B1" w:rsidRPr="008F111A">
              <w:rPr>
                <w:rFonts w:ascii="Times New Roman" w:eastAsia="Times New Roman" w:hAnsi="Times New Roman"/>
                <w:color w:val="000000"/>
                <w:w w:val="97"/>
                <w:sz w:val="24"/>
                <w:szCs w:val="24"/>
                <w:lang w:val="ru-RU"/>
              </w:rPr>
              <w:t>Салтане</w:t>
            </w:r>
            <w:proofErr w:type="spellEnd"/>
            <w:r w:rsidR="005527B1" w:rsidRPr="008F111A">
              <w:rPr>
                <w:rFonts w:ascii="Times New Roman" w:eastAsia="Times New Roman" w:hAnsi="Times New Roman"/>
                <w:color w:val="000000"/>
                <w:w w:val="97"/>
                <w:sz w:val="24"/>
                <w:szCs w:val="24"/>
                <w:lang w:val="ru-RU"/>
              </w:rPr>
              <w:t xml:space="preserve">, о сыне его славном и могучем богатыре князе </w:t>
            </w:r>
            <w:proofErr w:type="spellStart"/>
            <w:r w:rsidR="005527B1" w:rsidRPr="008F111A">
              <w:rPr>
                <w:rFonts w:ascii="Times New Roman" w:eastAsia="Times New Roman" w:hAnsi="Times New Roman"/>
                <w:color w:val="000000"/>
                <w:w w:val="97"/>
                <w:sz w:val="24"/>
                <w:szCs w:val="24"/>
                <w:lang w:val="ru-RU"/>
              </w:rPr>
              <w:t>Гвидоне</w:t>
            </w:r>
            <w:proofErr w:type="spellEnd"/>
            <w:r w:rsidR="005527B1" w:rsidRPr="008F111A">
              <w:rPr>
                <w:rFonts w:ascii="Times New Roman" w:eastAsia="Times New Roman" w:hAnsi="Times New Roman"/>
                <w:color w:val="000000"/>
                <w:w w:val="97"/>
                <w:sz w:val="24"/>
                <w:szCs w:val="24"/>
                <w:lang w:val="ru-RU"/>
              </w:rPr>
              <w:t xml:space="preserve"> </w:t>
            </w:r>
            <w:proofErr w:type="spellStart"/>
            <w:r w:rsidR="005527B1" w:rsidRPr="008F111A">
              <w:rPr>
                <w:rFonts w:ascii="Times New Roman" w:eastAsia="Times New Roman" w:hAnsi="Times New Roman"/>
                <w:color w:val="000000"/>
                <w:w w:val="97"/>
                <w:sz w:val="24"/>
                <w:szCs w:val="24"/>
                <w:lang w:val="ru-RU"/>
              </w:rPr>
              <w:t>Салтановиче</w:t>
            </w:r>
            <w:proofErr w:type="spellEnd"/>
            <w:r w:rsidR="005527B1" w:rsidRPr="008F111A">
              <w:rPr>
                <w:rFonts w:ascii="Times New Roman" w:eastAsia="Times New Roman" w:hAnsi="Times New Roman"/>
                <w:color w:val="000000"/>
                <w:w w:val="97"/>
                <w:sz w:val="24"/>
                <w:szCs w:val="24"/>
                <w:lang w:val="ru-RU"/>
              </w:rPr>
              <w:t xml:space="preserve"> и о прекрасной царевне Лебеди», удержание в памяти последовательности событий сказки, обсуждение сюжета;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Творческое задание: составление словесных портретов главных героев с использованием текста сказки;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группах: заполнение таблицы на основе сравнения сказок, сходных по сюжету (А. С. Пушкин «Сказка о царе </w:t>
            </w:r>
            <w:proofErr w:type="spellStart"/>
            <w:r w:rsidR="005527B1" w:rsidRPr="008F111A">
              <w:rPr>
                <w:rFonts w:ascii="Times New Roman" w:eastAsia="Times New Roman" w:hAnsi="Times New Roman"/>
                <w:color w:val="000000"/>
                <w:w w:val="97"/>
                <w:sz w:val="24"/>
                <w:szCs w:val="24"/>
                <w:lang w:val="ru-RU"/>
              </w:rPr>
              <w:t>Салтане</w:t>
            </w:r>
            <w:proofErr w:type="spellEnd"/>
            <w:r w:rsidR="005527B1" w:rsidRPr="008F111A">
              <w:rPr>
                <w:rFonts w:ascii="Times New Roman" w:eastAsia="Times New Roman" w:hAnsi="Times New Roman"/>
                <w:color w:val="000000"/>
                <w:w w:val="97"/>
                <w:sz w:val="24"/>
                <w:szCs w:val="24"/>
                <w:lang w:val="ru-RU"/>
              </w:rPr>
              <w:t xml:space="preserve">, о сыне его славном и могучем богатыре князе </w:t>
            </w:r>
            <w:proofErr w:type="spellStart"/>
            <w:r w:rsidR="005527B1" w:rsidRPr="008F111A">
              <w:rPr>
                <w:rFonts w:ascii="Times New Roman" w:eastAsia="Times New Roman" w:hAnsi="Times New Roman"/>
                <w:color w:val="000000"/>
                <w:w w:val="97"/>
                <w:sz w:val="24"/>
                <w:szCs w:val="24"/>
                <w:lang w:val="ru-RU"/>
              </w:rPr>
              <w:t>Гвидоне</w:t>
            </w:r>
            <w:proofErr w:type="spellEnd"/>
            <w:r w:rsidR="005527B1" w:rsidRPr="008F111A">
              <w:rPr>
                <w:rFonts w:ascii="Times New Roman" w:eastAsia="Times New Roman" w:hAnsi="Times New Roman"/>
                <w:color w:val="000000"/>
                <w:w w:val="97"/>
                <w:sz w:val="24"/>
                <w:szCs w:val="24"/>
                <w:lang w:val="ru-RU"/>
              </w:rPr>
              <w:t xml:space="preserve"> </w:t>
            </w:r>
            <w:proofErr w:type="spellStart"/>
            <w:r w:rsidR="005527B1" w:rsidRPr="008F111A">
              <w:rPr>
                <w:rFonts w:ascii="Times New Roman" w:eastAsia="Times New Roman" w:hAnsi="Times New Roman"/>
                <w:color w:val="000000"/>
                <w:w w:val="97"/>
                <w:sz w:val="24"/>
                <w:szCs w:val="24"/>
                <w:lang w:val="ru-RU"/>
              </w:rPr>
              <w:t>Салтановиче</w:t>
            </w:r>
            <w:proofErr w:type="spellEnd"/>
            <w:r w:rsidR="005527B1" w:rsidRPr="008F111A">
              <w:rPr>
                <w:rFonts w:ascii="Times New Roman" w:eastAsia="Times New Roman" w:hAnsi="Times New Roman"/>
                <w:color w:val="000000"/>
                <w:w w:val="97"/>
                <w:sz w:val="24"/>
                <w:szCs w:val="24"/>
                <w:lang w:val="ru-RU"/>
              </w:rPr>
              <w:t xml:space="preserve"> и о прекрасной царевне Лебеди» и русская народная сказка «Царевич Нехитёр-</w:t>
            </w:r>
            <w:proofErr w:type="spellStart"/>
            <w:r w:rsidR="005527B1" w:rsidRPr="008F111A">
              <w:rPr>
                <w:rFonts w:ascii="Times New Roman" w:eastAsia="Times New Roman" w:hAnsi="Times New Roman"/>
                <w:color w:val="000000"/>
                <w:w w:val="97"/>
                <w:sz w:val="24"/>
                <w:szCs w:val="24"/>
                <w:lang w:val="ru-RU"/>
              </w:rPr>
              <w:t>Немудёр</w:t>
            </w:r>
            <w:proofErr w:type="spellEnd"/>
            <w:r w:rsidR="005527B1" w:rsidRPr="008F111A">
              <w:rPr>
                <w:rFonts w:ascii="Times New Roman" w:eastAsia="Times New Roman" w:hAnsi="Times New Roman"/>
                <w:color w:val="000000"/>
                <w:w w:val="97"/>
                <w:sz w:val="24"/>
                <w:szCs w:val="24"/>
                <w:lang w:val="ru-RU"/>
              </w:rPr>
              <w:t xml:space="preserve">»): сюжеты, герои, чудеса и превращения;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Рассматривание репродукций картин И. Я. </w:t>
            </w:r>
            <w:proofErr w:type="spellStart"/>
            <w:r w:rsidR="005527B1" w:rsidRPr="008F111A">
              <w:rPr>
                <w:rFonts w:ascii="Times New Roman" w:eastAsia="Times New Roman" w:hAnsi="Times New Roman"/>
                <w:color w:val="000000"/>
                <w:w w:val="97"/>
                <w:sz w:val="24"/>
                <w:szCs w:val="24"/>
                <w:lang w:val="ru-RU"/>
              </w:rPr>
              <w:t>Билибина</w:t>
            </w:r>
            <w:proofErr w:type="spellEnd"/>
            <w:r w:rsidR="005527B1" w:rsidRPr="008F111A">
              <w:rPr>
                <w:rFonts w:ascii="Times New Roman" w:eastAsia="Times New Roman" w:hAnsi="Times New Roman"/>
                <w:color w:val="000000"/>
                <w:w w:val="97"/>
                <w:sz w:val="24"/>
                <w:szCs w:val="24"/>
                <w:lang w:val="ru-RU"/>
              </w:rPr>
              <w:t xml:space="preserve"> к сказке А. С. Пушкина, поиск эпизода сказки, который иллюстрирует картина;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составление устного или письменного высказывания (не менее 8 предложений) на тему «Моё любимое произведение А. С. Пушкина»;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p w:rsidR="00FB4C84" w:rsidRPr="008F111A" w:rsidRDefault="00FB4C84">
            <w:pPr>
              <w:autoSpaceDE w:val="0"/>
              <w:autoSpaceDN w:val="0"/>
              <w:spacing w:before="78" w:after="0" w:line="257" w:lineRule="auto"/>
              <w:ind w:left="72"/>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46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DF56DC" w:rsidP="00205DCE">
            <w:pPr>
              <w:autoSpaceDE w:val="0"/>
              <w:autoSpaceDN w:val="0"/>
              <w:spacing w:before="78" w:after="0" w:line="254" w:lineRule="auto"/>
              <w:ind w:left="72"/>
              <w:rPr>
                <w:rFonts w:ascii="Times New Roman" w:hAnsi="Times New Roman" w:cs="Times New Roman"/>
                <w:sz w:val="24"/>
                <w:szCs w:val="24"/>
                <w:lang w:val="ru-RU"/>
              </w:rPr>
            </w:pPr>
            <w:r w:rsidRPr="008F111A">
              <w:rPr>
                <w:rFonts w:ascii="Times New Roman" w:hAnsi="Times New Roman" w:cs="Times New Roman"/>
                <w:color w:val="000000"/>
                <w:sz w:val="24"/>
                <w:szCs w:val="24"/>
                <w:lang w:val="ru-RU"/>
              </w:rPr>
              <w:t>Текущий контроль</w:t>
            </w:r>
            <w:r w:rsidR="00526585" w:rsidRPr="008F111A">
              <w:rPr>
                <w:rFonts w:ascii="Times New Roman" w:hAnsi="Times New Roman" w:cs="Times New Roman"/>
                <w:color w:val="000000"/>
                <w:sz w:val="24"/>
                <w:szCs w:val="24"/>
                <w:lang w:val="ru-RU"/>
              </w:rPr>
              <w:br/>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8"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9"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0"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1"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2"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3"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4"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5"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6"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7"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38" w:history="1">
              <w:r w:rsidR="005527B1" w:rsidRPr="008F111A">
                <w:rPr>
                  <w:rStyle w:val="aff8"/>
                  <w:rFonts w:ascii="Times New Roman" w:eastAsia="Times New Roman" w:hAnsi="Times New Roman"/>
                  <w:w w:val="97"/>
                  <w:sz w:val="24"/>
                  <w:szCs w:val="24"/>
                  <w:lang w:val="ru-RU"/>
                </w:rPr>
                <w:t>https://teachermade.com/</w:t>
              </w:r>
            </w:hyperlink>
          </w:p>
        </w:tc>
      </w:tr>
      <w:tr w:rsidR="00AD232C" w:rsidRPr="008F111A" w:rsidTr="00F952A2">
        <w:trPr>
          <w:trHeight w:hRule="exact" w:val="51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33" w:lineRule="auto"/>
              <w:jc w:val="center"/>
              <w:rPr>
                <w:sz w:val="24"/>
                <w:szCs w:val="24"/>
              </w:rPr>
            </w:pPr>
            <w:r w:rsidRPr="008F111A">
              <w:rPr>
                <w:rFonts w:ascii="Times New Roman" w:eastAsia="Times New Roman" w:hAnsi="Times New Roman"/>
                <w:color w:val="000000"/>
                <w:w w:val="97"/>
                <w:sz w:val="24"/>
                <w:szCs w:val="24"/>
              </w:rPr>
              <w:lastRenderedPageBreak/>
              <w:t>1.4.</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И.А.Крылова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6" w:after="0" w:line="233" w:lineRule="auto"/>
              <w:ind w:left="72"/>
              <w:rPr>
                <w:sz w:val="24"/>
                <w:szCs w:val="24"/>
              </w:rPr>
            </w:pPr>
            <w:r w:rsidRPr="008F111A">
              <w:rPr>
                <w:rFonts w:ascii="Times New Roman" w:eastAsia="Times New Roman" w:hAnsi="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FB4C84" w:rsidRPr="008F111A" w:rsidRDefault="005527B1">
            <w:pPr>
              <w:autoSpaceDE w:val="0"/>
              <w:autoSpaceDN w:val="0"/>
              <w:spacing w:before="76" w:after="0" w:line="254"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вопрос «На какой вопрос хочу получить ответ, читая произведение?»; </w:t>
            </w:r>
          </w:p>
          <w:p w:rsidR="00FB4C84" w:rsidRPr="008F111A" w:rsidRDefault="00FB4C84" w:rsidP="00B60D5E">
            <w:pPr>
              <w:autoSpaceDE w:val="0"/>
              <w:autoSpaceDN w:val="0"/>
              <w:spacing w:before="78" w:after="0" w:line="257" w:lineRule="auto"/>
              <w:ind w:left="72"/>
              <w:rPr>
                <w:rFonts w:ascii="Times New Roman" w:eastAsia="Times New Roman" w:hAnsi="Times New Roman"/>
                <w:color w:val="000000"/>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w:t>
            </w:r>
            <w:r w:rsidR="00E66D20" w:rsidRPr="008F111A">
              <w:rPr>
                <w:rFonts w:ascii="Times New Roman" w:hAnsi="Times New Roman" w:cs="Times New Roman"/>
                <w:sz w:val="24"/>
                <w:szCs w:val="24"/>
                <w:lang w:val="ru-RU"/>
              </w:rPr>
              <w:t>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Слушание басен И. А. Крылова (не менее двух, например: «Мартышка и Очки», «Ворона и Лисица», «Слон и Моська»,«Чиж и Голубь», «Лисица и Виноград», «Кукушка и Петух» (по выбору), подготовка ответа на вопрос «Какое качество высмеивает автор?»;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Обсуждение сюжета басни, осознание нравственно-этических понятий: лесть, похвала, глупость;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Работаем с текстом произведения: характеристика героя (положительный или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отрицательный), поиск в тексте морали (поучения) и крылатых выражений;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прочитанных басен: тема, герои, мораль;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Игра «Вспомни и назови»: поиск басен по названным героям;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знакомство с историей возникновения басен, чтение басен Эзопа (например, «Лисица и виноград», «Ворон и лисица»), работа с таблицей;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группе: разыгрывание небольших диалогов с выражением настроения героев, </w:t>
            </w:r>
            <w:proofErr w:type="spellStart"/>
            <w:r w:rsidR="005527B1" w:rsidRPr="008F111A">
              <w:rPr>
                <w:rFonts w:ascii="Times New Roman" w:eastAsia="Times New Roman" w:hAnsi="Times New Roman"/>
                <w:color w:val="000000"/>
                <w:w w:val="97"/>
                <w:sz w:val="24"/>
                <w:szCs w:val="24"/>
                <w:lang w:val="ru-RU"/>
              </w:rPr>
              <w:t>инсценирование</w:t>
            </w:r>
            <w:proofErr w:type="spellEnd"/>
            <w:r w:rsidR="005527B1" w:rsidRPr="008F111A">
              <w:rPr>
                <w:rFonts w:ascii="Times New Roman" w:eastAsia="Times New Roman" w:hAnsi="Times New Roman"/>
                <w:color w:val="000000"/>
                <w:w w:val="97"/>
                <w:sz w:val="24"/>
                <w:szCs w:val="24"/>
                <w:lang w:val="ru-RU"/>
              </w:rPr>
              <w:t xml:space="preserve"> басен;</w:t>
            </w:r>
          </w:p>
          <w:p w:rsidR="00AD232C" w:rsidRPr="008F111A" w:rsidRDefault="00FB4C84" w:rsidP="00FB4C84">
            <w:pPr>
              <w:autoSpaceDE w:val="0"/>
              <w:autoSpaceDN w:val="0"/>
              <w:spacing w:before="76" w:after="0" w:line="254" w:lineRule="auto"/>
              <w:ind w:left="72" w:right="144"/>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AD232C" w:rsidRPr="008F111A" w:rsidRDefault="00DF56DC" w:rsidP="00DF56DC">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9"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0"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1"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2"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3"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4"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5"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6"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7"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8"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6" w:after="0" w:line="254" w:lineRule="auto"/>
              <w:ind w:left="72"/>
              <w:rPr>
                <w:sz w:val="24"/>
                <w:szCs w:val="24"/>
                <w:lang w:val="ru-RU"/>
              </w:rPr>
            </w:pPr>
            <w:hyperlink r:id="rId49"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982"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318"/>
        <w:gridCol w:w="2178"/>
      </w:tblGrid>
      <w:tr w:rsidR="00AD232C" w:rsidRPr="008F111A" w:rsidTr="00F952A2">
        <w:trPr>
          <w:trHeight w:hRule="exact" w:val="78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1.5.</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Pr>
                <w:sz w:val="24"/>
                <w:szCs w:val="24"/>
                <w:lang w:val="ru-RU"/>
              </w:rPr>
            </w:pPr>
            <w:r w:rsidRPr="008F111A">
              <w:rPr>
                <w:rFonts w:ascii="Times New Roman" w:eastAsia="Times New Roman" w:hAnsi="Times New Roman"/>
                <w:b/>
                <w:color w:val="000000"/>
                <w:w w:val="97"/>
                <w:sz w:val="24"/>
                <w:szCs w:val="24"/>
                <w:lang w:val="ru-RU"/>
              </w:rPr>
              <w:t xml:space="preserve">Картины природы в произведениях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поэтов и </w:t>
            </w:r>
            <w:r w:rsidRPr="008F111A">
              <w:rPr>
                <w:sz w:val="24"/>
                <w:szCs w:val="24"/>
                <w:lang w:val="ru-RU"/>
              </w:rPr>
              <w:br/>
            </w:r>
            <w:r w:rsidRPr="008F111A">
              <w:rPr>
                <w:rFonts w:ascii="Times New Roman" w:eastAsia="Times New Roman" w:hAnsi="Times New Roman"/>
                <w:b/>
                <w:color w:val="000000"/>
                <w:w w:val="97"/>
                <w:sz w:val="24"/>
                <w:szCs w:val="24"/>
                <w:lang w:val="ru-RU"/>
              </w:rPr>
              <w:t>писателей Х</w:t>
            </w:r>
            <w:r w:rsidRPr="008F111A">
              <w:rPr>
                <w:rFonts w:ascii="Times New Roman" w:eastAsia="Times New Roman" w:hAnsi="Times New Roman"/>
                <w:b/>
                <w:color w:val="000000"/>
                <w:w w:val="97"/>
                <w:sz w:val="24"/>
                <w:szCs w:val="24"/>
              </w:rPr>
              <w:t>I</w:t>
            </w:r>
            <w:r w:rsidRPr="008F111A">
              <w:rPr>
                <w:rFonts w:ascii="Times New Roman" w:eastAsia="Times New Roman" w:hAnsi="Times New Roman"/>
                <w:b/>
                <w:color w:val="000000"/>
                <w:w w:val="97"/>
                <w:sz w:val="24"/>
                <w:szCs w:val="24"/>
                <w:lang w:val="ru-RU"/>
              </w:rPr>
              <w:t>Х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891C7A">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E66D20" w:rsidRPr="008F111A" w:rsidRDefault="005527B1" w:rsidP="00E66D20">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rsidR="00B60D5E" w:rsidRPr="008F111A" w:rsidRDefault="00B60D5E" w:rsidP="00E66D20">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p>
          <w:p w:rsidR="00AD232C" w:rsidRPr="008F111A" w:rsidRDefault="005527B1" w:rsidP="00E66D20">
            <w:pPr>
              <w:autoSpaceDE w:val="0"/>
              <w:autoSpaceDN w:val="0"/>
              <w:spacing w:before="78" w:after="0" w:line="257"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w w:val="97"/>
                <w:sz w:val="24"/>
                <w:szCs w:val="24"/>
                <w:lang w:val="ru-RU"/>
              </w:rPr>
              <w:t xml:space="preserve">Слушание лирических произведений, обсуждение эмоционального состояние при </w:t>
            </w:r>
            <w:r w:rsidRPr="008F111A">
              <w:rPr>
                <w:sz w:val="24"/>
                <w:szCs w:val="24"/>
                <w:lang w:val="ru-RU"/>
              </w:rPr>
              <w:br/>
            </w:r>
            <w:r w:rsidRPr="008F111A">
              <w:rPr>
                <w:rFonts w:ascii="Times New Roman" w:eastAsia="Times New Roman" w:hAnsi="Times New Roman"/>
                <w:color w:val="000000"/>
                <w:w w:val="97"/>
                <w:sz w:val="24"/>
                <w:szCs w:val="24"/>
                <w:lang w:val="ru-RU"/>
              </w:rPr>
              <w:t xml:space="preserve">восприятии описанных картин природы, ответ на вопрос «Какое чувство создаёт </w:t>
            </w:r>
            <w:r w:rsidRPr="008F111A">
              <w:rPr>
                <w:sz w:val="24"/>
                <w:szCs w:val="24"/>
                <w:lang w:val="ru-RU"/>
              </w:rPr>
              <w:br/>
            </w:r>
            <w:r w:rsidRPr="008F111A">
              <w:rPr>
                <w:rFonts w:ascii="Times New Roman" w:eastAsia="Times New Roman" w:hAnsi="Times New Roman"/>
                <w:color w:val="000000"/>
                <w:w w:val="97"/>
                <w:sz w:val="24"/>
                <w:szCs w:val="24"/>
                <w:lang w:val="ru-RU"/>
              </w:rPr>
              <w:t>произведение? Почему?» На примере стихотворений Ф. И. Тютчева «Листья</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Весенняя гроза», «Есть в осени первоначальной…», «В небе тают облака», А. А. Фета «Осень»,«Мама! Глянь-ка из окошка…», «Кот поёт, глаза </w:t>
            </w:r>
            <w:proofErr w:type="spellStart"/>
            <w:r w:rsidRPr="008F111A">
              <w:rPr>
                <w:rFonts w:ascii="Times New Roman" w:eastAsia="Times New Roman" w:hAnsi="Times New Roman"/>
                <w:color w:val="000000"/>
                <w:w w:val="97"/>
                <w:sz w:val="24"/>
                <w:szCs w:val="24"/>
                <w:lang w:val="ru-RU"/>
              </w:rPr>
              <w:t>прищуря</w:t>
            </w:r>
            <w:proofErr w:type="spellEnd"/>
            <w:r w:rsidRPr="008F111A">
              <w:rPr>
                <w:rFonts w:ascii="Times New Roman" w:eastAsia="Times New Roman" w:hAnsi="Times New Roman"/>
                <w:color w:val="000000"/>
                <w:w w:val="97"/>
                <w:sz w:val="24"/>
                <w:szCs w:val="24"/>
                <w:lang w:val="ru-RU"/>
              </w:rPr>
              <w:t>…», И. С. Никитина «Встреча зимы», Н. А. Некрасова «Не ветер бушует над бором…</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Славная осень! Здоровый, ядрёный…», «Однажды в студёную зимнюю пору…», А. Н. </w:t>
            </w:r>
            <w:proofErr w:type="spellStart"/>
            <w:r w:rsidRPr="008F111A">
              <w:rPr>
                <w:rFonts w:ascii="Times New Roman" w:eastAsia="Times New Roman" w:hAnsi="Times New Roman"/>
                <w:color w:val="000000"/>
                <w:w w:val="97"/>
                <w:sz w:val="24"/>
                <w:szCs w:val="24"/>
                <w:lang w:val="ru-RU"/>
              </w:rPr>
              <w:t>Майкова</w:t>
            </w:r>
            <w:proofErr w:type="spellEnd"/>
            <w:r w:rsidRPr="008F111A">
              <w:rPr>
                <w:rFonts w:ascii="Times New Roman" w:eastAsia="Times New Roman" w:hAnsi="Times New Roman"/>
                <w:color w:val="000000"/>
                <w:w w:val="97"/>
                <w:sz w:val="24"/>
                <w:szCs w:val="24"/>
                <w:lang w:val="ru-RU"/>
              </w:rPr>
              <w:t xml:space="preserve"> «Осень», «Весна», И.</w:t>
            </w:r>
          </w:p>
          <w:p w:rsidR="00AD232C" w:rsidRPr="008F111A" w:rsidRDefault="005527B1">
            <w:pPr>
              <w:autoSpaceDE w:val="0"/>
              <w:autoSpaceDN w:val="0"/>
              <w:spacing w:before="20" w:after="0" w:line="254" w:lineRule="auto"/>
              <w:ind w:left="72"/>
              <w:rPr>
                <w:sz w:val="24"/>
                <w:szCs w:val="24"/>
                <w:lang w:val="ru-RU"/>
              </w:rPr>
            </w:pPr>
            <w:r w:rsidRPr="008F111A">
              <w:rPr>
                <w:rFonts w:ascii="Times New Roman" w:eastAsia="Times New Roman" w:hAnsi="Times New Roman"/>
                <w:color w:val="000000"/>
                <w:w w:val="97"/>
                <w:sz w:val="24"/>
                <w:szCs w:val="24"/>
                <w:lang w:val="ru-RU"/>
              </w:rPr>
              <w:t xml:space="preserve">С. Никитина «Утро», И. З. Сурикова «Детство» (не менее пяти авторов по выбору); </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отличия лирического произведения от прозаического;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незнакомого слова в словаре, поиск олицетворения, характеристика звукописи, определение вида строф;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8F111A">
              <w:rPr>
                <w:sz w:val="24"/>
                <w:szCs w:val="24"/>
                <w:lang w:val="ru-RU"/>
              </w:rPr>
              <w:br/>
            </w:r>
            <w:r w:rsidRPr="008F111A">
              <w:rPr>
                <w:rFonts w:ascii="Times New Roman" w:eastAsia="Times New Roman" w:hAnsi="Times New Roman"/>
                <w:color w:val="000000"/>
                <w:w w:val="97"/>
                <w:sz w:val="24"/>
                <w:szCs w:val="24"/>
                <w:lang w:val="ru-RU"/>
              </w:rPr>
              <w:t>Рассматривание репродукций картин и подбор к ним соответствующих стихотворных строк.</w:t>
            </w:r>
          </w:p>
          <w:p w:rsidR="00E66D20" w:rsidRPr="008F111A" w:rsidRDefault="005527B1">
            <w:pPr>
              <w:autoSpaceDE w:val="0"/>
              <w:autoSpaceDN w:val="0"/>
              <w:spacing w:before="20" w:after="0" w:line="254" w:lineRule="auto"/>
              <w:ind w:left="72" w:right="144"/>
              <w:rPr>
                <w:rFonts w:ascii="Times New Roman" w:eastAsia="Times New Roman" w:hAnsi="Times New Roman" w:cs="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Например, картины К. Ф. </w:t>
            </w:r>
            <w:proofErr w:type="spellStart"/>
            <w:r w:rsidRPr="008F111A">
              <w:rPr>
                <w:rFonts w:ascii="Times New Roman" w:eastAsia="Times New Roman" w:hAnsi="Times New Roman"/>
                <w:color w:val="000000"/>
                <w:w w:val="97"/>
                <w:sz w:val="24"/>
                <w:szCs w:val="24"/>
                <w:lang w:val="ru-RU"/>
              </w:rPr>
              <w:t>Юона«Мартовское</w:t>
            </w:r>
            <w:proofErr w:type="spellEnd"/>
            <w:r w:rsidRPr="008F111A">
              <w:rPr>
                <w:rFonts w:ascii="Times New Roman" w:eastAsia="Times New Roman" w:hAnsi="Times New Roman"/>
                <w:color w:val="000000"/>
                <w:w w:val="97"/>
                <w:sz w:val="24"/>
                <w:szCs w:val="24"/>
                <w:lang w:val="ru-RU"/>
              </w:rPr>
              <w:t xml:space="preserve"> солнце», И. И. Шишкина «Зима в лесу»,«Дождь в дубовом лесу»; </w:t>
            </w:r>
            <w:r w:rsidRPr="008F111A">
              <w:rPr>
                <w:sz w:val="24"/>
                <w:szCs w:val="24"/>
                <w:lang w:val="ru-RU"/>
              </w:rPr>
              <w:br/>
            </w:r>
            <w:r w:rsidRPr="008F111A">
              <w:rPr>
                <w:rFonts w:ascii="Times New Roman" w:eastAsia="Times New Roman" w:hAnsi="Times New Roman"/>
                <w:color w:val="000000"/>
                <w:w w:val="97"/>
                <w:sz w:val="24"/>
                <w:szCs w:val="24"/>
                <w:lang w:val="ru-RU"/>
              </w:rPr>
              <w:t xml:space="preserve">Выразительное чтение вслух и наизусть с сохранением интонационного рисунка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произведения; </w:t>
            </w:r>
          </w:p>
          <w:p w:rsidR="00AD232C" w:rsidRPr="008F111A" w:rsidRDefault="00E66D20">
            <w:pPr>
              <w:autoSpaceDE w:val="0"/>
              <w:autoSpaceDN w:val="0"/>
              <w:spacing w:before="20" w:after="0" w:line="254" w:lineRule="auto"/>
              <w:ind w:left="72" w:right="144"/>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восстановление «деформированного» поэтического текста; Работа в группах: сопоставление репродукций картин, лирических и музыкальных произведений по средствам выразительности. Например, </w:t>
            </w:r>
            <w:r w:rsidR="00A21AF7" w:rsidRPr="008F111A">
              <w:rPr>
                <w:rFonts w:ascii="Times New Roman" w:eastAsia="Times New Roman" w:hAnsi="Times New Roman"/>
                <w:color w:val="000000"/>
                <w:w w:val="97"/>
                <w:sz w:val="24"/>
                <w:szCs w:val="24"/>
                <w:lang w:val="ru-RU"/>
              </w:rPr>
              <w:t xml:space="preserve">картина И. И. Шишкина «На севере диком» и стихотворение М. Ю. Лермонтова «На севере диком стоит одиноко…»; </w:t>
            </w:r>
            <w:r w:rsidR="005527B1" w:rsidRPr="008F111A">
              <w:rPr>
                <w:rFonts w:ascii="Times New Roman" w:eastAsia="Times New Roman" w:hAnsi="Times New Roman"/>
                <w:color w:val="000000"/>
                <w:w w:val="97"/>
                <w:sz w:val="24"/>
                <w:szCs w:val="24"/>
                <w:lang w:val="ru-RU"/>
              </w:rPr>
              <w:t>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w:t>
            </w:r>
            <w:r w:rsidR="005527B1" w:rsidRPr="008F111A">
              <w:rPr>
                <w:rFonts w:ascii="Times New Roman" w:eastAsia="Times New Roman" w:hAnsi="Times New Roman"/>
                <w:color w:val="000000"/>
                <w:w w:val="97"/>
                <w:sz w:val="24"/>
                <w:szCs w:val="24"/>
              </w:rPr>
              <w:t>I</w:t>
            </w:r>
            <w:r w:rsidR="005527B1" w:rsidRPr="008F111A">
              <w:rPr>
                <w:rFonts w:ascii="Times New Roman" w:eastAsia="Times New Roman" w:hAnsi="Times New Roman"/>
                <w:color w:val="000000"/>
                <w:w w:val="97"/>
                <w:sz w:val="24"/>
                <w:szCs w:val="24"/>
                <w:lang w:val="ru-RU"/>
              </w:rPr>
              <w:t>Х века»;</w:t>
            </w:r>
            <w:r w:rsidRPr="008F111A">
              <w:rPr>
                <w:rFonts w:ascii="Times New Roman" w:eastAsia="Times New Roman" w:hAnsi="Times New Roman"/>
                <w:color w:val="000000"/>
                <w:w w:val="97"/>
                <w:sz w:val="24"/>
                <w:szCs w:val="24"/>
                <w:lang w:val="ru-RU"/>
              </w:rPr>
              <w:t>;</w:t>
            </w:r>
          </w:p>
          <w:p w:rsidR="00E66D20" w:rsidRPr="008F111A" w:rsidRDefault="00E66D20">
            <w:pPr>
              <w:autoSpaceDE w:val="0"/>
              <w:autoSpaceDN w:val="0"/>
              <w:spacing w:before="20" w:after="0" w:line="254" w:lineRule="auto"/>
              <w:ind w:left="72" w:right="144"/>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318" w:type="dxa"/>
            <w:tcBorders>
              <w:top w:val="single" w:sz="4" w:space="0" w:color="000000"/>
              <w:left w:val="single" w:sz="4" w:space="0" w:color="000000"/>
              <w:bottom w:val="single" w:sz="4" w:space="0" w:color="000000"/>
              <w:right w:val="single" w:sz="4" w:space="0" w:color="000000"/>
            </w:tcBorders>
            <w:tcMar>
              <w:left w:w="0" w:type="dxa"/>
              <w:right w:w="0" w:type="dxa"/>
            </w:tcMar>
          </w:tcPr>
          <w:p w:rsidR="00395D05" w:rsidRPr="008F111A" w:rsidRDefault="00DF56DC" w:rsidP="00205DCE">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r w:rsidR="00A52747" w:rsidRPr="008F111A">
              <w:rPr>
                <w:rFonts w:ascii="Times New Roman" w:hAnsi="Times New Roman" w:cs="Times New Roman"/>
                <w:color w:val="000000"/>
                <w:sz w:val="24"/>
                <w:szCs w:val="24"/>
                <w:shd w:val="clear" w:color="auto" w:fill="FFFFFF" w:themeFill="background1"/>
                <w:lang w:val="ru-RU"/>
              </w:rPr>
              <w:t>:</w:t>
            </w:r>
          </w:p>
          <w:p w:rsidR="00AD232C" w:rsidRPr="008F111A" w:rsidRDefault="00395D05" w:rsidP="00205DCE">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r w:rsidR="00526585" w:rsidRPr="008F111A">
              <w:rPr>
                <w:rFonts w:ascii="Times New Roman" w:hAnsi="Times New Roman" w:cs="Times New Roman"/>
                <w:color w:val="000000"/>
                <w:sz w:val="24"/>
                <w:szCs w:val="24"/>
                <w:lang w:val="ru-RU"/>
              </w:rPr>
              <w:br/>
            </w:r>
          </w:p>
        </w:tc>
        <w:tc>
          <w:tcPr>
            <w:tcW w:w="2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0"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1"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2"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3"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4"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5"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6"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7"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8"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9"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60"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238"/>
        <w:gridCol w:w="2258"/>
      </w:tblGrid>
      <w:tr w:rsidR="00AD232C" w:rsidRPr="008F111A" w:rsidTr="006D76DB">
        <w:trPr>
          <w:trHeight w:hRule="exact" w:val="73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1.6.</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Л.Н.Толстого</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вопрос «На какой вопрос хочу получить ответ, читая произведение?»; </w:t>
            </w:r>
          </w:p>
          <w:p w:rsidR="00B60D5E"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Слушание и чтение произведений Л. Н. Толстого: рассказы «Акула», «Лебеди», «Зайцы»,«Какая бывает роса на траве»,«Куда девается вода из моря?», быль «Прыжок», «Лев и собачка», сказка «Ореховая ветка», басня «Белка и волк» и др.(не менее трёх произведений по выбору);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Обсуждение темы и главной мысли произведений, определение признаков жанра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(литературная сказка, рассказ, басня), характеристика героев с использованием текста;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композицией произведения: определение завязки, кульминации, развязки;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рассказов (художественный и научно-познавательный), тема, главная мысль, события, герои;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005527B1" w:rsidRPr="008F111A">
              <w:rPr>
                <w:sz w:val="24"/>
                <w:szCs w:val="24"/>
                <w:lang w:val="ru-RU"/>
              </w:rPr>
              <w:br/>
            </w:r>
            <w:proofErr w:type="spellStart"/>
            <w:r w:rsidR="005527B1" w:rsidRPr="008F111A">
              <w:rPr>
                <w:rFonts w:ascii="Times New Roman" w:eastAsia="Times New Roman" w:hAnsi="Times New Roman"/>
                <w:color w:val="000000"/>
                <w:w w:val="97"/>
                <w:sz w:val="24"/>
                <w:szCs w:val="24"/>
                <w:lang w:val="ru-RU"/>
              </w:rPr>
              <w:t>сформированности</w:t>
            </w:r>
            <w:proofErr w:type="spellEnd"/>
            <w:r w:rsidR="005527B1" w:rsidRPr="008F111A">
              <w:rPr>
                <w:rFonts w:ascii="Times New Roman" w:eastAsia="Times New Roman" w:hAnsi="Times New Roman"/>
                <w:color w:val="000000"/>
                <w:w w:val="97"/>
                <w:sz w:val="24"/>
                <w:szCs w:val="24"/>
                <w:lang w:val="ru-RU"/>
              </w:rPr>
              <w:t xml:space="preserve"> специальных читательских умений; </w:t>
            </w:r>
          </w:p>
          <w:p w:rsidR="00AD232C"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составление устного или письменного высказывания (не менее 8 предложений) на тему «Моё любимое произведение Л. Н. Толстого»;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на тему «Книги Л. Н. Толстого»;</w:t>
            </w:r>
          </w:p>
          <w:p w:rsidR="00B60D5E"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52747" w:rsidRPr="008F111A" w:rsidRDefault="00DF56DC" w:rsidP="00DF56DC">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контроль:</w:t>
            </w:r>
          </w:p>
          <w:p w:rsidR="00395D05" w:rsidRPr="008F111A" w:rsidRDefault="00395D05" w:rsidP="00DF56DC">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1"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2"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3"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4"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5"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6"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7"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8"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9"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0"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71" w:history="1">
              <w:r w:rsidR="005527B1" w:rsidRPr="008F111A">
                <w:rPr>
                  <w:rStyle w:val="aff8"/>
                  <w:rFonts w:ascii="Times New Roman" w:eastAsia="Times New Roman" w:hAnsi="Times New Roman"/>
                  <w:w w:val="97"/>
                  <w:sz w:val="24"/>
                  <w:szCs w:val="24"/>
                  <w:lang w:val="ru-RU"/>
                </w:rPr>
                <w:t>https://teachermade.com/</w:t>
              </w:r>
            </w:hyperlink>
          </w:p>
        </w:tc>
      </w:tr>
      <w:tr w:rsidR="00AD232C" w:rsidRPr="008F111A" w:rsidTr="00B60D5E">
        <w:trPr>
          <w:trHeight w:hRule="exact" w:val="638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33" w:lineRule="auto"/>
              <w:jc w:val="center"/>
              <w:rPr>
                <w:sz w:val="24"/>
                <w:szCs w:val="24"/>
              </w:rPr>
            </w:pPr>
            <w:r w:rsidRPr="008F111A">
              <w:rPr>
                <w:rFonts w:ascii="Times New Roman" w:eastAsia="Times New Roman" w:hAnsi="Times New Roman"/>
                <w:color w:val="000000"/>
                <w:w w:val="97"/>
                <w:sz w:val="24"/>
                <w:szCs w:val="24"/>
              </w:rPr>
              <w:lastRenderedPageBreak/>
              <w:t>1.7.</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Литературная</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сказка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4B7EFC">
            <w:pPr>
              <w:autoSpaceDE w:val="0"/>
              <w:autoSpaceDN w:val="0"/>
              <w:spacing w:before="76" w:after="0" w:line="233" w:lineRule="auto"/>
              <w:ind w:left="72"/>
              <w:rPr>
                <w:sz w:val="24"/>
                <w:szCs w:val="24"/>
              </w:rPr>
            </w:pPr>
            <w:r w:rsidRPr="008F111A">
              <w:rPr>
                <w:rFonts w:ascii="Times New Roman" w:eastAsia="Times New Roman" w:hAnsi="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pPr>
              <w:autoSpaceDE w:val="0"/>
              <w:autoSpaceDN w:val="0"/>
              <w:spacing w:before="76" w:after="0" w:line="233"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6" w:after="0" w:line="250" w:lineRule="auto"/>
              <w:ind w:left="72" w:right="288"/>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rsidR="00AD232C" w:rsidRPr="008F111A" w:rsidRDefault="00B60D5E" w:rsidP="00B60D5E">
            <w:pPr>
              <w:autoSpaceDE w:val="0"/>
              <w:autoSpaceDN w:val="0"/>
              <w:spacing w:before="76" w:after="0" w:line="250" w:lineRule="auto"/>
              <w:ind w:left="72" w:right="288"/>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и чтение литературных сказок (не менее двух). Например, произведения Д. Н.</w:t>
            </w:r>
          </w:p>
          <w:p w:rsidR="00B60D5E" w:rsidRPr="008F111A" w:rsidRDefault="005527B1" w:rsidP="00B60D5E">
            <w:pPr>
              <w:autoSpaceDE w:val="0"/>
              <w:autoSpaceDN w:val="0"/>
              <w:spacing w:before="18" w:after="0" w:line="250" w:lineRule="auto"/>
              <w:ind w:left="72" w:right="444"/>
              <w:jc w:val="both"/>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Мамина-Сибиряка «Сказка про храброго зайца — длинные уши, косые глаза, короткий хвост», «Сказка про Воробья </w:t>
            </w:r>
            <w:proofErr w:type="spellStart"/>
            <w:r w:rsidRPr="008F111A">
              <w:rPr>
                <w:rFonts w:ascii="Times New Roman" w:eastAsia="Times New Roman" w:hAnsi="Times New Roman"/>
                <w:color w:val="000000"/>
                <w:w w:val="97"/>
                <w:sz w:val="24"/>
                <w:szCs w:val="24"/>
                <w:lang w:val="ru-RU"/>
              </w:rPr>
              <w:t>Воробеича</w:t>
            </w:r>
            <w:proofErr w:type="spellEnd"/>
            <w:r w:rsidRPr="008F111A">
              <w:rPr>
                <w:rFonts w:ascii="Times New Roman" w:eastAsia="Times New Roman" w:hAnsi="Times New Roman"/>
                <w:color w:val="000000"/>
                <w:w w:val="97"/>
                <w:sz w:val="24"/>
                <w:szCs w:val="24"/>
                <w:lang w:val="ru-RU"/>
              </w:rPr>
              <w:t xml:space="preserve">, Ерша </w:t>
            </w:r>
            <w:proofErr w:type="spellStart"/>
            <w:r w:rsidRPr="008F111A">
              <w:rPr>
                <w:rFonts w:ascii="Times New Roman" w:eastAsia="Times New Roman" w:hAnsi="Times New Roman"/>
                <w:color w:val="000000"/>
                <w:w w:val="97"/>
                <w:sz w:val="24"/>
                <w:szCs w:val="24"/>
                <w:lang w:val="ru-RU"/>
              </w:rPr>
              <w:t>Ершовича</w:t>
            </w:r>
            <w:proofErr w:type="spellEnd"/>
            <w:r w:rsidRPr="008F111A">
              <w:rPr>
                <w:rFonts w:ascii="Times New Roman" w:eastAsia="Times New Roman" w:hAnsi="Times New Roman"/>
                <w:color w:val="000000"/>
                <w:w w:val="97"/>
                <w:sz w:val="24"/>
                <w:szCs w:val="24"/>
                <w:lang w:val="ru-RU"/>
              </w:rPr>
              <w:t xml:space="preserve"> и весёлого трубочиста Яшу»,«Серая шейка», «Умнее всех», И. С. Соколова-Микитова «</w:t>
            </w:r>
            <w:proofErr w:type="spellStart"/>
            <w:r w:rsidRPr="008F111A">
              <w:rPr>
                <w:rFonts w:ascii="Times New Roman" w:eastAsia="Times New Roman" w:hAnsi="Times New Roman"/>
                <w:color w:val="000000"/>
                <w:w w:val="97"/>
                <w:sz w:val="24"/>
                <w:szCs w:val="24"/>
                <w:lang w:val="ru-RU"/>
              </w:rPr>
              <w:t>Листопадничек</w:t>
            </w:r>
            <w:proofErr w:type="spellEnd"/>
            <w:r w:rsidRPr="008F111A">
              <w:rPr>
                <w:rFonts w:ascii="Times New Roman" w:eastAsia="Times New Roman" w:hAnsi="Times New Roman"/>
                <w:color w:val="000000"/>
                <w:w w:val="97"/>
                <w:sz w:val="24"/>
                <w:szCs w:val="24"/>
                <w:lang w:val="ru-RU"/>
              </w:rPr>
              <w:t xml:space="preserve">», В. Ф.Одоевского «Мороз Иванович», В. М. Гаршина «Лягушка-путешественница»;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rsidR="00AD232C" w:rsidRPr="008F111A" w:rsidRDefault="00B60D5E" w:rsidP="00B60D5E">
            <w:pPr>
              <w:autoSpaceDE w:val="0"/>
              <w:autoSpaceDN w:val="0"/>
              <w:spacing w:before="18" w:after="0" w:line="250" w:lineRule="auto"/>
              <w:ind w:left="72" w:right="444"/>
              <w:jc w:val="both"/>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Учебный диалог: обсуждение отношения автора к героям, поступкам, описанным в сказках;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Составление вопросного плана текста с выделением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Пересказ (устно) содержания произведения выборочно;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чтение диалогов по ролям;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Выбор книги для самостоятельного чтения с учётом рекомендательного списка, написание аннотации к </w:t>
            </w:r>
            <w:proofErr w:type="spellStart"/>
            <w:r w:rsidR="005527B1" w:rsidRPr="008F111A">
              <w:rPr>
                <w:rFonts w:ascii="Times New Roman" w:eastAsia="Times New Roman" w:hAnsi="Times New Roman"/>
                <w:color w:val="000000"/>
                <w:w w:val="97"/>
                <w:sz w:val="24"/>
                <w:szCs w:val="24"/>
                <w:lang w:val="ru-RU"/>
              </w:rPr>
              <w:t>самостоятельнопрочитанному</w:t>
            </w:r>
            <w:proofErr w:type="spellEnd"/>
            <w:r w:rsidR="005527B1" w:rsidRPr="008F111A">
              <w:rPr>
                <w:rFonts w:ascii="Times New Roman" w:eastAsia="Times New Roman" w:hAnsi="Times New Roman"/>
                <w:color w:val="000000"/>
                <w:w w:val="97"/>
                <w:sz w:val="24"/>
                <w:szCs w:val="24"/>
                <w:lang w:val="ru-RU"/>
              </w:rPr>
              <w:t xml:space="preserve"> произведению;</w:t>
            </w:r>
          </w:p>
          <w:p w:rsidR="00B60D5E" w:rsidRPr="008F111A" w:rsidRDefault="00B60D5E">
            <w:pPr>
              <w:autoSpaceDE w:val="0"/>
              <w:autoSpaceDN w:val="0"/>
              <w:spacing w:before="18" w:after="0" w:line="254" w:lineRule="auto"/>
              <w:ind w:left="72"/>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D232C" w:rsidRPr="008F111A" w:rsidRDefault="00A52747" w:rsidP="00205DCE">
            <w:pPr>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 xml:space="preserve">Текущий контроль: </w:t>
            </w:r>
          </w:p>
          <w:p w:rsidR="00DF56DC" w:rsidRPr="008F111A" w:rsidRDefault="00DF56DC" w:rsidP="00205DCE">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Письменный опрос.</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2"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3"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4"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5"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6"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7"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8"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9"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0"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1"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6" w:after="0" w:line="254" w:lineRule="auto"/>
              <w:ind w:left="72"/>
              <w:rPr>
                <w:sz w:val="24"/>
                <w:szCs w:val="24"/>
                <w:lang w:val="ru-RU"/>
              </w:rPr>
            </w:pPr>
            <w:hyperlink r:id="rId82"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784"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238"/>
        <w:gridCol w:w="2258"/>
      </w:tblGrid>
      <w:tr w:rsidR="00AD232C" w:rsidRPr="008F111A" w:rsidTr="00B60D5E">
        <w:trPr>
          <w:trHeight w:hRule="exact" w:val="73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1.8.</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ight="144"/>
              <w:rPr>
                <w:sz w:val="24"/>
                <w:szCs w:val="24"/>
                <w:lang w:val="ru-RU"/>
              </w:rPr>
            </w:pPr>
            <w:r w:rsidRPr="008F111A">
              <w:rPr>
                <w:rFonts w:ascii="Times New Roman" w:eastAsia="Times New Roman" w:hAnsi="Times New Roman"/>
                <w:b/>
                <w:color w:val="000000"/>
                <w:w w:val="97"/>
                <w:sz w:val="24"/>
                <w:szCs w:val="24"/>
                <w:lang w:val="ru-RU"/>
              </w:rPr>
              <w:t xml:space="preserve">Картины природы в произведениях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поэтов и писателей </w:t>
            </w:r>
            <w:r w:rsidRPr="008F111A">
              <w:rPr>
                <w:rFonts w:ascii="Times New Roman" w:eastAsia="Times New Roman" w:hAnsi="Times New Roman"/>
                <w:b/>
                <w:color w:val="000000"/>
                <w:w w:val="97"/>
                <w:sz w:val="24"/>
                <w:szCs w:val="24"/>
              </w:rPr>
              <w:t>XX</w:t>
            </w:r>
            <w:r w:rsidRPr="008F111A">
              <w:rPr>
                <w:rFonts w:ascii="Times New Roman" w:eastAsia="Times New Roman" w:hAnsi="Times New Roman"/>
                <w:b/>
                <w:color w:val="000000"/>
                <w:w w:val="97"/>
                <w:sz w:val="24"/>
                <w:szCs w:val="24"/>
                <w:lang w:val="ru-RU"/>
              </w:rPr>
              <w:t xml:space="preserve">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w:t>
            </w:r>
            <w:proofErr w:type="spellStart"/>
            <w:r w:rsidRPr="008F111A">
              <w:rPr>
                <w:rFonts w:ascii="Times New Roman" w:eastAsia="Times New Roman" w:hAnsi="Times New Roman"/>
                <w:color w:val="000000"/>
                <w:w w:val="97"/>
                <w:sz w:val="24"/>
                <w:szCs w:val="24"/>
                <w:lang w:val="ru-RU"/>
              </w:rPr>
              <w:t>целичтения</w:t>
            </w:r>
            <w:proofErr w:type="spellEnd"/>
            <w:r w:rsidRPr="008F111A">
              <w:rPr>
                <w:rFonts w:ascii="Times New Roman" w:eastAsia="Times New Roman" w:hAnsi="Times New Roman"/>
                <w:color w:val="000000"/>
                <w:w w:val="97"/>
                <w:sz w:val="24"/>
                <w:szCs w:val="24"/>
                <w:lang w:val="ru-RU"/>
              </w:rPr>
              <w:t xml:space="preserve">, ответ на вопрос «На какой вопрос хочу получить ответ, читая произведение?»; </w:t>
            </w:r>
          </w:p>
          <w:p w:rsidR="00B60D5E" w:rsidRPr="008F111A" w:rsidRDefault="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Бунина«Первый снег», «Полевые цветы», А. П. Чехова «Степь» (отрывок), А. А. Блока «Ворона», «Сны», К. Д. Бальмонта«Снежинка», «Золотое слово», С. А. Есенина «Нивы сжаты, рощи голы», «Черёмуха», «С добрый утром!», «Берёза», Саши Чёрного «Летом», С. Я. Маршака «Гроза днём», «В лесу над росистой поляной», «Ландыш» (по выбору);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Учебный диалог: обсуждение отличия лирического произведения от эпического;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незнакомого слова в словаре, поиск олицетворения, характеристика звукописи, определение вида строф;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лирических произведений по теме, созданию настроения, подбор синонимов к заданным </w:t>
            </w:r>
            <w:proofErr w:type="spellStart"/>
            <w:r w:rsidR="005527B1" w:rsidRPr="008F111A">
              <w:rPr>
                <w:rFonts w:ascii="Times New Roman" w:eastAsia="Times New Roman" w:hAnsi="Times New Roman"/>
                <w:color w:val="000000"/>
                <w:w w:val="97"/>
                <w:sz w:val="24"/>
                <w:szCs w:val="24"/>
                <w:lang w:val="ru-RU"/>
              </w:rPr>
              <w:t>словам,анализ</w:t>
            </w:r>
            <w:proofErr w:type="spellEnd"/>
            <w:r w:rsidR="005527B1" w:rsidRPr="008F111A">
              <w:rPr>
                <w:rFonts w:ascii="Times New Roman" w:eastAsia="Times New Roman" w:hAnsi="Times New Roman"/>
                <w:color w:val="000000"/>
                <w:w w:val="97"/>
                <w:sz w:val="24"/>
                <w:szCs w:val="24"/>
                <w:lang w:val="ru-RU"/>
              </w:rPr>
              <w:t xml:space="preserve"> поэтических выражений и обоснование выбора автора;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005527B1" w:rsidRPr="008F111A">
              <w:rPr>
                <w:rFonts w:ascii="Times New Roman" w:eastAsia="Times New Roman" w:hAnsi="Times New Roman"/>
                <w:color w:val="000000"/>
                <w:w w:val="97"/>
                <w:sz w:val="24"/>
                <w:szCs w:val="24"/>
                <w:lang w:val="ru-RU"/>
              </w:rPr>
              <w:t>Саврасова</w:t>
            </w:r>
            <w:proofErr w:type="spellEnd"/>
            <w:r w:rsidR="005527B1" w:rsidRPr="008F111A">
              <w:rPr>
                <w:rFonts w:ascii="Times New Roman" w:eastAsia="Times New Roman" w:hAnsi="Times New Roman"/>
                <w:color w:val="000000"/>
                <w:w w:val="97"/>
                <w:sz w:val="24"/>
                <w:szCs w:val="24"/>
                <w:lang w:val="ru-RU"/>
              </w:rPr>
              <w:t xml:space="preserve"> «Зима», «Сосновый бор на берегу реки», И. Э. Грабаря «Зимнее утро»,«Февральская лазурь», В. И. Сурикова«Взятие снежного городка» и др.;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произведения; </w:t>
            </w:r>
          </w:p>
          <w:p w:rsidR="00AD232C" w:rsidRPr="008F111A" w:rsidRDefault="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Творческое задание: воссоздание в воображении описанных в стихотворении картин; Дифференцированная работа: составление устного или письменного высказывания (не менее 8 предложений) на тему «Моё любимое произведение о природе»;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книг на тему «Природа в произведениях поэтов»;</w:t>
            </w:r>
          </w:p>
          <w:p w:rsidR="00B60D5E" w:rsidRPr="008F111A" w:rsidRDefault="00B60D5E">
            <w:pPr>
              <w:autoSpaceDE w:val="0"/>
              <w:autoSpaceDN w:val="0"/>
              <w:spacing w:before="78" w:after="0" w:line="257" w:lineRule="auto"/>
              <w:ind w:left="72"/>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659AD"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p w:rsidR="00395D05" w:rsidRPr="008F111A" w:rsidRDefault="00395D05"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p w:rsidR="00F97DE1" w:rsidRPr="008F111A" w:rsidRDefault="00F97DE1"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Тестирование;</w:t>
            </w:r>
          </w:p>
          <w:p w:rsidR="00DF56DC" w:rsidRPr="008F111A" w:rsidRDefault="00DF56DC"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Практическая работа;</w:t>
            </w:r>
          </w:p>
          <w:p w:rsidR="00DF56DC" w:rsidRPr="008F111A" w:rsidRDefault="00DF56DC" w:rsidP="00BB7388">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Самооценка с использованием «Оценочного листа».</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3"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4"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5"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6"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7"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8"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9"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0"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1"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2"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93"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238"/>
        <w:gridCol w:w="2258"/>
      </w:tblGrid>
      <w:tr w:rsidR="00AD232C" w:rsidRPr="008F111A" w:rsidTr="00CF492B">
        <w:trPr>
          <w:trHeight w:hRule="exact" w:val="667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1.9.</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ight="144"/>
              <w:rPr>
                <w:sz w:val="24"/>
                <w:szCs w:val="24"/>
                <w:lang w:val="ru-RU"/>
              </w:rPr>
            </w:pPr>
            <w:r w:rsidRPr="008F111A">
              <w:rPr>
                <w:rFonts w:ascii="Times New Roman" w:eastAsia="Times New Roman" w:hAnsi="Times New Roman"/>
                <w:b/>
                <w:color w:val="000000"/>
                <w:w w:val="97"/>
                <w:sz w:val="24"/>
                <w:szCs w:val="24"/>
                <w:lang w:val="ru-RU"/>
              </w:rPr>
              <w:t xml:space="preserve">Произведения о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взаимоотношениях человека и </w:t>
            </w:r>
            <w:r w:rsidRPr="008F111A">
              <w:rPr>
                <w:sz w:val="24"/>
                <w:szCs w:val="24"/>
                <w:lang w:val="ru-RU"/>
              </w:rPr>
              <w:br/>
            </w:r>
            <w:r w:rsidRPr="008F111A">
              <w:rPr>
                <w:rFonts w:ascii="Times New Roman" w:eastAsia="Times New Roman" w:hAnsi="Times New Roman"/>
                <w:b/>
                <w:color w:val="000000"/>
                <w:w w:val="97"/>
                <w:sz w:val="24"/>
                <w:szCs w:val="24"/>
                <w:lang w:val="ru-RU"/>
              </w:rPr>
              <w:t>животных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72E1D">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pPr>
              <w:autoSpaceDE w:val="0"/>
              <w:autoSpaceDN w:val="0"/>
              <w:spacing w:before="78" w:after="0" w:line="230"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pPr>
              <w:autoSpaceDE w:val="0"/>
              <w:autoSpaceDN w:val="0"/>
              <w:spacing w:before="78" w:after="0" w:line="257"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обсуждение цели чтения, выбор формы чтения (вслух или про себя (молча), удерживание учебной </w:t>
            </w:r>
            <w:proofErr w:type="spellStart"/>
            <w:r w:rsidRPr="008F111A">
              <w:rPr>
                <w:rFonts w:ascii="Times New Roman" w:eastAsia="Times New Roman" w:hAnsi="Times New Roman"/>
                <w:color w:val="000000"/>
                <w:w w:val="97"/>
                <w:sz w:val="24"/>
                <w:szCs w:val="24"/>
                <w:lang w:val="ru-RU"/>
              </w:rPr>
              <w:t>задачии</w:t>
            </w:r>
            <w:proofErr w:type="spellEnd"/>
            <w:r w:rsidRPr="008F111A">
              <w:rPr>
                <w:rFonts w:ascii="Times New Roman" w:eastAsia="Times New Roman" w:hAnsi="Times New Roman"/>
                <w:color w:val="000000"/>
                <w:w w:val="97"/>
                <w:sz w:val="24"/>
                <w:szCs w:val="24"/>
                <w:lang w:val="ru-RU"/>
              </w:rPr>
              <w:t xml:space="preserve"> ответ на вопрос «На какой вопрос хочу получить ответ, читая произведение?»; </w:t>
            </w:r>
          </w:p>
          <w:p w:rsidR="00AD232C" w:rsidRPr="008F111A" w:rsidRDefault="00B60D5E">
            <w:pPr>
              <w:autoSpaceDE w:val="0"/>
              <w:autoSpaceDN w:val="0"/>
              <w:spacing w:before="78" w:after="0" w:line="257" w:lineRule="auto"/>
              <w:ind w:left="72" w:right="144"/>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Чтение вслух и про себя (молча) рассказов К. Г. Паустовского «Заячьи лапы», «Барсучий нос», </w:t>
            </w:r>
            <w:r w:rsidR="004009B0" w:rsidRPr="008F111A">
              <w:rPr>
                <w:rFonts w:ascii="Times New Roman" w:eastAsia="Times New Roman" w:hAnsi="Times New Roman"/>
                <w:color w:val="000000"/>
                <w:w w:val="97"/>
                <w:sz w:val="24"/>
                <w:szCs w:val="24"/>
                <w:lang w:val="ru-RU"/>
              </w:rPr>
              <w:t xml:space="preserve">«Растрепанный воробей», </w:t>
            </w:r>
            <w:r w:rsidR="005527B1" w:rsidRPr="008F111A">
              <w:rPr>
                <w:rFonts w:ascii="Times New Roman" w:eastAsia="Times New Roman" w:hAnsi="Times New Roman"/>
                <w:color w:val="000000"/>
                <w:w w:val="97"/>
                <w:sz w:val="24"/>
                <w:szCs w:val="24"/>
                <w:lang w:val="ru-RU"/>
              </w:rPr>
              <w:t xml:space="preserve">«Кот-ворюга», Д. Н. Мамина-Сибиряка «Приёмыш», А. И. Куприна «Барбос и </w:t>
            </w:r>
            <w:proofErr w:type="spellStart"/>
            <w:r w:rsidR="005527B1" w:rsidRPr="008F111A">
              <w:rPr>
                <w:rFonts w:ascii="Times New Roman" w:eastAsia="Times New Roman" w:hAnsi="Times New Roman"/>
                <w:color w:val="000000"/>
                <w:w w:val="97"/>
                <w:sz w:val="24"/>
                <w:szCs w:val="24"/>
                <w:lang w:val="ru-RU"/>
              </w:rPr>
              <w:t>Жулька</w:t>
            </w:r>
            <w:proofErr w:type="spellEnd"/>
            <w:r w:rsidR="005527B1" w:rsidRPr="008F111A">
              <w:rPr>
                <w:rFonts w:ascii="Times New Roman" w:eastAsia="Times New Roman" w:hAnsi="Times New Roman"/>
                <w:color w:val="000000"/>
                <w:w w:val="97"/>
                <w:sz w:val="24"/>
                <w:szCs w:val="24"/>
                <w:lang w:val="ru-RU"/>
              </w:rPr>
              <w:t>», «Слон», М. М. Пришвина «Выскочка», «Жаркий час»,</w:t>
            </w:r>
            <w:r w:rsidR="004009B0" w:rsidRPr="008F111A">
              <w:rPr>
                <w:rFonts w:ascii="Times New Roman" w:eastAsia="Times New Roman" w:hAnsi="Times New Roman"/>
                <w:color w:val="000000"/>
                <w:w w:val="97"/>
                <w:sz w:val="24"/>
                <w:szCs w:val="24"/>
                <w:lang w:val="ru-RU"/>
              </w:rPr>
              <w:t xml:space="preserve"> Б. С. Житкова «Про обезьянку», </w:t>
            </w:r>
            <w:r w:rsidR="005527B1" w:rsidRPr="008F111A">
              <w:rPr>
                <w:rFonts w:ascii="Times New Roman" w:eastAsia="Times New Roman" w:hAnsi="Times New Roman"/>
                <w:color w:val="000000"/>
                <w:w w:val="97"/>
                <w:sz w:val="24"/>
                <w:szCs w:val="24"/>
                <w:lang w:val="ru-RU"/>
              </w:rPr>
              <w:t xml:space="preserve">стихотворений А. Л. </w:t>
            </w:r>
            <w:proofErr w:type="spellStart"/>
            <w:r w:rsidR="005527B1" w:rsidRPr="008F111A">
              <w:rPr>
                <w:rFonts w:ascii="Times New Roman" w:eastAsia="Times New Roman" w:hAnsi="Times New Roman"/>
                <w:color w:val="000000"/>
                <w:w w:val="97"/>
                <w:sz w:val="24"/>
                <w:szCs w:val="24"/>
                <w:lang w:val="ru-RU"/>
              </w:rPr>
              <w:t>Барто</w:t>
            </w:r>
            <w:proofErr w:type="spellEnd"/>
            <w:r w:rsidR="005527B1" w:rsidRPr="008F111A">
              <w:rPr>
                <w:rFonts w:ascii="Times New Roman" w:eastAsia="Times New Roman" w:hAnsi="Times New Roman"/>
                <w:color w:val="000000"/>
                <w:w w:val="97"/>
                <w:sz w:val="24"/>
                <w:szCs w:val="24"/>
                <w:lang w:val="ru-RU"/>
              </w:rPr>
              <w:t xml:space="preserve">, Саши Чёрного и других писателей и поэтов; Обсуждение темы и главной мысли произведений (по выбору), определение признаков жанра (стихотворение, рассказ);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Упражнение в составлении вопросов к произведению;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композицией произведения: определение завязки, кульминации, развязки; Пересказ содержания произведения от лица героя с изменением лица рассказчика;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рассказов (тема, главная мысль, герои);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005527B1" w:rsidRPr="008F111A">
              <w:rPr>
                <w:sz w:val="24"/>
                <w:szCs w:val="24"/>
                <w:lang w:val="ru-RU"/>
              </w:rPr>
              <w:br/>
            </w:r>
            <w:proofErr w:type="spellStart"/>
            <w:r w:rsidR="005527B1" w:rsidRPr="008F111A">
              <w:rPr>
                <w:rFonts w:ascii="Times New Roman" w:eastAsia="Times New Roman" w:hAnsi="Times New Roman"/>
                <w:color w:val="000000"/>
                <w:w w:val="97"/>
                <w:sz w:val="24"/>
                <w:szCs w:val="24"/>
                <w:lang w:val="ru-RU"/>
              </w:rPr>
              <w:t>сформированности</w:t>
            </w:r>
            <w:proofErr w:type="spellEnd"/>
            <w:r w:rsidR="005527B1" w:rsidRPr="008F111A">
              <w:rPr>
                <w:rFonts w:ascii="Times New Roman" w:eastAsia="Times New Roman" w:hAnsi="Times New Roman"/>
                <w:color w:val="000000"/>
                <w:w w:val="97"/>
                <w:sz w:val="24"/>
                <w:szCs w:val="24"/>
                <w:lang w:val="ru-RU"/>
              </w:rPr>
              <w:t xml:space="preserve"> специальных читательских умений;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Дифференцированная работа: составление рассказа от имени одного из героев-животных; Составление выставки книг (тема дружбы человека и животного), рассказ о любимой книге на эту тему;</w:t>
            </w:r>
          </w:p>
          <w:p w:rsidR="00B60D5E" w:rsidRPr="008F111A" w:rsidRDefault="00B60D5E">
            <w:pPr>
              <w:autoSpaceDE w:val="0"/>
              <w:autoSpaceDN w:val="0"/>
              <w:spacing w:before="78" w:after="0" w:line="257" w:lineRule="auto"/>
              <w:ind w:left="72" w:right="144"/>
              <w:rPr>
                <w:sz w:val="24"/>
                <w:szCs w:val="24"/>
                <w:lang w:val="ru-RU"/>
              </w:rPr>
            </w:pPr>
            <w:r w:rsidRPr="008F111A">
              <w:rPr>
                <w:rFonts w:ascii="Times New Roman" w:hAnsi="Times New Roman" w:cs="Times New Roman"/>
                <w:sz w:val="24"/>
                <w:szCs w:val="24"/>
                <w:lang w:val="ru-RU"/>
              </w:rPr>
              <w:t xml:space="preserve">Выполнение действия контроля/самоконтроля и оценки процесса и результата деятельности, при необходимости вносить коррективы в выполняемые действия. </w:t>
            </w:r>
            <w:r w:rsidRPr="008F111A">
              <w:rPr>
                <w:rFonts w:ascii="Times New Roman" w:eastAsia="Times New Roman" w:hAnsi="Times New Roman"/>
                <w:color w:val="000000"/>
                <w:w w:val="97"/>
                <w:sz w:val="24"/>
                <w:szCs w:val="24"/>
                <w:lang w:val="ru-RU"/>
              </w:rPr>
              <w:t>написанных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D232C" w:rsidRPr="008F111A" w:rsidRDefault="00DF56DC" w:rsidP="00D15A00">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контроль:</w:t>
            </w:r>
          </w:p>
          <w:p w:rsidR="00395D05" w:rsidRPr="008F111A" w:rsidRDefault="00395D05" w:rsidP="00D15A00">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4"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5"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6"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7"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8"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9"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0"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1"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2"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3"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104"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6362"/>
        <w:gridCol w:w="1238"/>
        <w:gridCol w:w="2258"/>
      </w:tblGrid>
      <w:tr w:rsidR="00AD232C" w:rsidRPr="008F111A" w:rsidTr="00CF492B">
        <w:trPr>
          <w:trHeight w:hRule="exact" w:val="82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1.10.</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288"/>
              <w:rPr>
                <w:sz w:val="24"/>
                <w:szCs w:val="24"/>
              </w:rPr>
            </w:pPr>
            <w:proofErr w:type="spellStart"/>
            <w:r w:rsidRPr="008F111A">
              <w:rPr>
                <w:rFonts w:ascii="Times New Roman" w:eastAsia="Times New Roman" w:hAnsi="Times New Roman"/>
                <w:b/>
                <w:color w:val="000000"/>
                <w:w w:val="97"/>
                <w:sz w:val="24"/>
                <w:szCs w:val="24"/>
              </w:rPr>
              <w:t>Произведения</w:t>
            </w:r>
            <w:proofErr w:type="spellEnd"/>
            <w:r w:rsidRPr="008F111A">
              <w:rPr>
                <w:rFonts w:ascii="Times New Roman" w:eastAsia="Times New Roman" w:hAnsi="Times New Roman"/>
                <w:b/>
                <w:color w:val="000000"/>
                <w:w w:val="97"/>
                <w:sz w:val="24"/>
                <w:szCs w:val="24"/>
              </w:rPr>
              <w:t xml:space="preserve"> о </w:t>
            </w:r>
            <w:proofErr w:type="spellStart"/>
            <w:r w:rsidRPr="008F111A">
              <w:rPr>
                <w:rFonts w:ascii="Times New Roman" w:eastAsia="Times New Roman" w:hAnsi="Times New Roman"/>
                <w:b/>
                <w:color w:val="000000"/>
                <w:w w:val="97"/>
                <w:sz w:val="24"/>
                <w:szCs w:val="24"/>
              </w:rPr>
              <w:t>детях</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rsidP="000A24C5">
            <w:pPr>
              <w:autoSpaceDE w:val="0"/>
              <w:autoSpaceDN w:val="0"/>
              <w:spacing w:before="78" w:after="0" w:line="230" w:lineRule="auto"/>
              <w:rPr>
                <w:sz w:val="24"/>
                <w:szCs w:val="24"/>
                <w:lang w:val="ru-RU"/>
              </w:rPr>
            </w:pPr>
            <w:r w:rsidRPr="008F111A">
              <w:rPr>
                <w:rFonts w:ascii="Times New Roman" w:eastAsia="Times New Roman" w:hAnsi="Times New Roman"/>
                <w:color w:val="000000"/>
                <w:w w:val="97"/>
                <w:sz w:val="24"/>
                <w:szCs w:val="24"/>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rsidP="008128AA">
            <w:pPr>
              <w:autoSpaceDE w:val="0"/>
              <w:autoSpaceDN w:val="0"/>
              <w:spacing w:before="78" w:after="0" w:line="230" w:lineRule="auto"/>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CF492B" w:rsidRPr="008F111A" w:rsidRDefault="005527B1">
            <w:pPr>
              <w:autoSpaceDE w:val="0"/>
              <w:autoSpaceDN w:val="0"/>
              <w:spacing w:before="78" w:after="0" w:line="252"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обсуждение цели чтения, выбор формы чтения (вслух или про себя (молча), удерживание учебной </w:t>
            </w:r>
            <w:proofErr w:type="spellStart"/>
            <w:r w:rsidRPr="008F111A">
              <w:rPr>
                <w:rFonts w:ascii="Times New Roman" w:eastAsia="Times New Roman" w:hAnsi="Times New Roman"/>
                <w:color w:val="000000"/>
                <w:w w:val="97"/>
                <w:sz w:val="24"/>
                <w:szCs w:val="24"/>
                <w:lang w:val="ru-RU"/>
              </w:rPr>
              <w:t>задачии</w:t>
            </w:r>
            <w:proofErr w:type="spellEnd"/>
            <w:r w:rsidRPr="008F111A">
              <w:rPr>
                <w:rFonts w:ascii="Times New Roman" w:eastAsia="Times New Roman" w:hAnsi="Times New Roman"/>
                <w:color w:val="000000"/>
                <w:w w:val="97"/>
                <w:sz w:val="24"/>
                <w:szCs w:val="24"/>
                <w:lang w:val="ru-RU"/>
              </w:rPr>
              <w:t xml:space="preserve">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w:t>
            </w:r>
          </w:p>
          <w:p w:rsidR="00AD232C" w:rsidRPr="008F111A" w:rsidRDefault="00CF492B">
            <w:pPr>
              <w:autoSpaceDE w:val="0"/>
              <w:autoSpaceDN w:val="0"/>
              <w:spacing w:before="78" w:after="0" w:line="252" w:lineRule="auto"/>
              <w:ind w:left="72" w:right="144"/>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Чтение вслух и про себя (молча) произведений о жизни детей в разное время (по выбору не менее двух-трёх авторов):А. П. Чехов «Ванька», В. Г. Короленко «Слепой музыкант», М.</w:t>
            </w:r>
          </w:p>
          <w:p w:rsidR="00CF492B" w:rsidRPr="008F111A" w:rsidRDefault="005527B1">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Горький «</w:t>
            </w:r>
            <w:proofErr w:type="spellStart"/>
            <w:r w:rsidRPr="008F111A">
              <w:rPr>
                <w:rFonts w:ascii="Times New Roman" w:eastAsia="Times New Roman" w:hAnsi="Times New Roman"/>
                <w:color w:val="000000"/>
                <w:w w:val="97"/>
                <w:sz w:val="24"/>
                <w:szCs w:val="24"/>
                <w:lang w:val="ru-RU"/>
              </w:rPr>
              <w:t>Пепе</w:t>
            </w:r>
            <w:proofErr w:type="spellEnd"/>
            <w:r w:rsidRPr="008F111A">
              <w:rPr>
                <w:rFonts w:ascii="Times New Roman" w:eastAsia="Times New Roman" w:hAnsi="Times New Roman"/>
                <w:color w:val="000000"/>
                <w:w w:val="97"/>
                <w:sz w:val="24"/>
                <w:szCs w:val="24"/>
                <w:lang w:val="ru-RU"/>
              </w:rPr>
              <w:t>», Л. Пантелеев «Честное слово», «На ялике», Л. А. Кассиль «Алексей Андреевич», А. П. Гайдар «Горячий камень», «Тимур и его команда», Н. Н. Носов</w:t>
            </w:r>
            <w:r w:rsidRPr="008F111A">
              <w:rPr>
                <w:sz w:val="24"/>
                <w:szCs w:val="24"/>
                <w:lang w:val="ru-RU"/>
              </w:rPr>
              <w:br/>
            </w:r>
            <w:r w:rsidRPr="008F111A">
              <w:rPr>
                <w:rFonts w:ascii="Times New Roman" w:eastAsia="Times New Roman" w:hAnsi="Times New Roman"/>
                <w:color w:val="000000"/>
                <w:w w:val="97"/>
                <w:sz w:val="24"/>
                <w:szCs w:val="24"/>
                <w:lang w:val="ru-RU"/>
              </w:rPr>
              <w:t xml:space="preserve">«Огурцы», Е. А. Пермяк «Дедушкин характер», В. Ф. Панова «Серёжа», С. В. Михалков«Данила Кузьмич», А. И. </w:t>
            </w:r>
            <w:proofErr w:type="spellStart"/>
            <w:r w:rsidRPr="008F111A">
              <w:rPr>
                <w:rFonts w:ascii="Times New Roman" w:eastAsia="Times New Roman" w:hAnsi="Times New Roman"/>
                <w:color w:val="000000"/>
                <w:w w:val="97"/>
                <w:sz w:val="24"/>
                <w:szCs w:val="24"/>
                <w:lang w:val="ru-RU"/>
              </w:rPr>
              <w:t>Мусатов</w:t>
            </w:r>
            <w:proofErr w:type="spellEnd"/>
            <w:r w:rsidRPr="008F111A">
              <w:rPr>
                <w:rFonts w:ascii="Times New Roman" w:eastAsia="Times New Roman" w:hAnsi="Times New Roman"/>
                <w:color w:val="000000"/>
                <w:w w:val="97"/>
                <w:sz w:val="24"/>
                <w:szCs w:val="24"/>
                <w:lang w:val="ru-RU"/>
              </w:rPr>
              <w:t xml:space="preserve"> «Оружие», И. Никулина «Бабушкин кактус» и др.; </w:t>
            </w:r>
          </w:p>
          <w:p w:rsidR="00CF492B" w:rsidRPr="008F111A" w:rsidRDefault="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p>
          <w:p w:rsidR="00AD232C" w:rsidRPr="008F111A" w:rsidRDefault="005527B1">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 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8F111A">
              <w:rPr>
                <w:sz w:val="24"/>
                <w:szCs w:val="24"/>
                <w:lang w:val="ru-RU"/>
              </w:rPr>
              <w:br/>
            </w:r>
            <w:r w:rsidRPr="008F111A">
              <w:rPr>
                <w:rFonts w:ascii="Times New Roman" w:eastAsia="Times New Roman" w:hAnsi="Times New Roman"/>
                <w:color w:val="000000"/>
                <w:w w:val="97"/>
                <w:sz w:val="24"/>
                <w:szCs w:val="24"/>
                <w:lang w:val="ru-RU"/>
              </w:rPr>
              <w:t xml:space="preserve">Анализ заголовка;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Упражнение в составлении вопросов к произведению; </w:t>
            </w:r>
            <w:r w:rsidRPr="008F111A">
              <w:rPr>
                <w:sz w:val="24"/>
                <w:szCs w:val="24"/>
                <w:lang w:val="ru-RU"/>
              </w:rPr>
              <w:br/>
            </w:r>
            <w:r w:rsidRPr="008F111A">
              <w:rPr>
                <w:rFonts w:ascii="Times New Roman" w:eastAsia="Times New Roman" w:hAnsi="Times New Roman"/>
                <w:color w:val="000000"/>
                <w:w w:val="97"/>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составление цитатного плана, оценка совместной деятельности;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Упражнения в выразительном чтении небольших эпизодов с соблюдением орфоэпических и интонационных норм при чтении вслух; </w:t>
            </w:r>
            <w:r w:rsidRPr="008F111A">
              <w:rPr>
                <w:sz w:val="24"/>
                <w:szCs w:val="24"/>
                <w:lang w:val="ru-RU"/>
              </w:rPr>
              <w:br/>
            </w:r>
            <w:r w:rsidRPr="008F111A">
              <w:rPr>
                <w:rFonts w:ascii="Times New Roman" w:eastAsia="Times New Roman" w:hAnsi="Times New Roman"/>
                <w:color w:val="000000"/>
                <w:w w:val="97"/>
                <w:sz w:val="24"/>
                <w:szCs w:val="24"/>
                <w:lang w:val="ru-RU"/>
              </w:rPr>
              <w:t xml:space="preserve">Пересказ (устно) произведения от лица героя или от третьего лица; </w:t>
            </w:r>
            <w:r w:rsidRPr="008F111A">
              <w:rPr>
                <w:sz w:val="24"/>
                <w:szCs w:val="24"/>
                <w:lang w:val="ru-RU"/>
              </w:rPr>
              <w:br/>
            </w:r>
            <w:r w:rsidRPr="008F111A">
              <w:rPr>
                <w:rFonts w:ascii="Times New Roman" w:eastAsia="Times New Roman" w:hAnsi="Times New Roman"/>
                <w:color w:val="000000"/>
                <w:w w:val="97"/>
                <w:sz w:val="24"/>
                <w:szCs w:val="24"/>
                <w:lang w:val="ru-RU"/>
              </w:rPr>
              <w:t xml:space="preserve">Дифференцированная работа: составление рассказа от имени одного из героев; </w:t>
            </w:r>
            <w:r w:rsidRPr="008F111A">
              <w:rPr>
                <w:sz w:val="24"/>
                <w:szCs w:val="24"/>
                <w:lang w:val="ru-RU"/>
              </w:rPr>
              <w:br/>
            </w:r>
            <w:r w:rsidRPr="008F111A">
              <w:rPr>
                <w:rFonts w:ascii="Times New Roman" w:eastAsia="Times New Roman" w:hAnsi="Times New Roman"/>
                <w:color w:val="000000"/>
                <w:w w:val="97"/>
                <w:sz w:val="24"/>
                <w:szCs w:val="24"/>
                <w:lang w:val="ru-RU"/>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p w:rsidR="00CF492B" w:rsidRPr="008F111A" w:rsidRDefault="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r w:rsidRPr="008F111A">
              <w:rPr>
                <w:rFonts w:ascii="Times New Roman" w:eastAsia="Times New Roman" w:hAnsi="Times New Roman"/>
                <w:color w:val="000000"/>
                <w:w w:val="97"/>
                <w:sz w:val="24"/>
                <w:szCs w:val="24"/>
                <w:lang w:val="ru-RU"/>
              </w:rPr>
              <w:t>написанных для детей.</w:t>
            </w:r>
          </w:p>
          <w:p w:rsidR="00CF492B" w:rsidRPr="008F111A" w:rsidRDefault="00CF492B">
            <w:pPr>
              <w:autoSpaceDE w:val="0"/>
              <w:autoSpaceDN w:val="0"/>
              <w:spacing w:before="20" w:after="0" w:line="257"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AD232C" w:rsidRPr="008F111A" w:rsidRDefault="00DF56DC" w:rsidP="00D15A00">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 xml:space="preserve">контроль: </w:t>
            </w:r>
          </w:p>
          <w:p w:rsidR="00395D05" w:rsidRPr="008F111A" w:rsidRDefault="00395D05" w:rsidP="00D15A00">
            <w:pPr>
              <w:autoSpaceDE w:val="0"/>
              <w:autoSpaceDN w:val="0"/>
              <w:spacing w:before="78" w:after="0" w:line="254" w:lineRule="auto"/>
              <w:ind w:left="72"/>
              <w:rPr>
                <w:sz w:val="24"/>
                <w:szCs w:val="24"/>
                <w:lang w:val="ru-RU"/>
              </w:rPr>
            </w:pPr>
            <w:r w:rsidRPr="008F111A">
              <w:rPr>
                <w:rFonts w:ascii="Times New Roman" w:hAnsi="Times New Roman" w:cs="Times New Roman"/>
                <w:color w:val="000000"/>
                <w:sz w:val="24"/>
                <w:szCs w:val="24"/>
                <w:shd w:val="clear" w:color="auto" w:fill="FFFFFF" w:themeFill="background1"/>
                <w:lang w:val="ru-RU"/>
              </w:rPr>
              <w:t>Тестирование.</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5"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6"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7"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8"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9"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0"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1"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2"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3"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9B5413"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4"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9B5413" w:rsidP="005527B1">
            <w:pPr>
              <w:autoSpaceDE w:val="0"/>
              <w:autoSpaceDN w:val="0"/>
              <w:spacing w:before="78" w:after="0" w:line="254" w:lineRule="auto"/>
              <w:ind w:left="72"/>
              <w:rPr>
                <w:sz w:val="24"/>
                <w:szCs w:val="24"/>
                <w:lang w:val="ru-RU"/>
              </w:rPr>
            </w:pPr>
            <w:hyperlink r:id="rId115"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15502" w:type="dxa"/>
        <w:tblInd w:w="6" w:type="dxa"/>
        <w:tblLayout w:type="fixed"/>
        <w:tblLook w:val="04A0" w:firstRow="1" w:lastRow="0" w:firstColumn="1" w:lastColumn="0" w:noHBand="0" w:noVBand="1"/>
      </w:tblPr>
      <w:tblGrid>
        <w:gridCol w:w="468"/>
        <w:gridCol w:w="1598"/>
        <w:gridCol w:w="528"/>
        <w:gridCol w:w="1104"/>
        <w:gridCol w:w="1140"/>
        <w:gridCol w:w="806"/>
        <w:gridCol w:w="6362"/>
        <w:gridCol w:w="1238"/>
        <w:gridCol w:w="2258"/>
      </w:tblGrid>
      <w:tr w:rsidR="008E155E" w:rsidRPr="008F111A" w:rsidTr="008E155E">
        <w:trPr>
          <w:trHeight w:hRule="exact" w:val="62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45" w:lineRule="auto"/>
              <w:ind w:left="72" w:right="144"/>
              <w:rPr>
                <w:sz w:val="24"/>
                <w:szCs w:val="24"/>
              </w:rPr>
            </w:pPr>
            <w:proofErr w:type="spellStart"/>
            <w:r w:rsidRPr="008F111A">
              <w:rPr>
                <w:rFonts w:ascii="Times New Roman" w:eastAsia="Times New Roman" w:hAnsi="Times New Roman"/>
                <w:b/>
                <w:color w:val="000000"/>
                <w:w w:val="97"/>
                <w:sz w:val="24"/>
                <w:szCs w:val="24"/>
              </w:rPr>
              <w:t>Юмористические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произведения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0A24C5"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анализ юмористических ситуаций (с опорой на текст), постановка мотива и цели чтения; </w:t>
            </w:r>
          </w:p>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Телефон», М. М. Зощенко «Великие путешественники», «Пора вставать!» и др. (не менее двух произведений); </w:t>
            </w:r>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p>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Обсуждение комичности сюжета, дифференциация этических понятий «врать, </w:t>
            </w:r>
            <w:proofErr w:type="spellStart"/>
            <w:r w:rsidRPr="008F111A">
              <w:rPr>
                <w:rFonts w:ascii="Times New Roman" w:eastAsia="Times New Roman" w:hAnsi="Times New Roman"/>
                <w:color w:val="000000"/>
                <w:w w:val="97"/>
                <w:sz w:val="24"/>
                <w:szCs w:val="24"/>
                <w:lang w:val="ru-RU"/>
              </w:rPr>
              <w:t>обманывать»и</w:t>
            </w:r>
            <w:proofErr w:type="spellEnd"/>
            <w:r w:rsidRPr="008F111A">
              <w:rPr>
                <w:rFonts w:ascii="Times New Roman" w:eastAsia="Times New Roman" w:hAnsi="Times New Roman"/>
                <w:color w:val="000000"/>
                <w:w w:val="97"/>
                <w:sz w:val="24"/>
                <w:szCs w:val="24"/>
                <w:lang w:val="ru-RU"/>
              </w:rPr>
              <w:t xml:space="preserve"> «фантазировать»;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чтение диалогов по ролям, выбор интонации, отражающей комичность ситуации; </w:t>
            </w:r>
            <w:r w:rsidRPr="008F111A">
              <w:rPr>
                <w:sz w:val="24"/>
                <w:szCs w:val="24"/>
                <w:lang w:val="ru-RU"/>
              </w:rPr>
              <w:br/>
            </w:r>
            <w:r w:rsidRPr="008F111A">
              <w:rPr>
                <w:rFonts w:ascii="Times New Roman" w:eastAsia="Times New Roman" w:hAnsi="Times New Roman"/>
                <w:color w:val="000000"/>
                <w:w w:val="97"/>
                <w:sz w:val="24"/>
                <w:szCs w:val="24"/>
                <w:lang w:val="ru-RU"/>
              </w:rPr>
              <w:t xml:space="preserve">Дифференцированная работа: придумывание продолжения прослушанного/прочитанного рассказа;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Pr="008F111A">
              <w:rPr>
                <w:sz w:val="24"/>
                <w:szCs w:val="24"/>
                <w:lang w:val="ru-RU"/>
              </w:rPr>
              <w:br/>
            </w:r>
            <w:proofErr w:type="spellStart"/>
            <w:r w:rsidRPr="008F111A">
              <w:rPr>
                <w:rFonts w:ascii="Times New Roman" w:eastAsia="Times New Roman" w:hAnsi="Times New Roman"/>
                <w:color w:val="000000"/>
                <w:w w:val="97"/>
                <w:sz w:val="24"/>
                <w:szCs w:val="24"/>
                <w:lang w:val="ru-RU"/>
              </w:rPr>
              <w:t>сформированности</w:t>
            </w:r>
            <w:proofErr w:type="spellEnd"/>
            <w:r w:rsidRPr="008F111A">
              <w:rPr>
                <w:rFonts w:ascii="Times New Roman" w:eastAsia="Times New Roman" w:hAnsi="Times New Roman"/>
                <w:color w:val="000000"/>
                <w:w w:val="97"/>
                <w:sz w:val="24"/>
                <w:szCs w:val="24"/>
                <w:lang w:val="ru-RU"/>
              </w:rPr>
              <w:t xml:space="preserve"> специальных читательских умений;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выставки на тему «Книги Н. Н. Носова», написание краткого отзыва о самостоятельно прочитанном произведении по заданному образцу; </w:t>
            </w:r>
            <w:r w:rsidRPr="008F111A">
              <w:rPr>
                <w:sz w:val="24"/>
                <w:szCs w:val="24"/>
                <w:lang w:val="ru-RU"/>
              </w:rPr>
              <w:br/>
            </w:r>
            <w:r w:rsidRPr="008F111A">
              <w:rPr>
                <w:rFonts w:ascii="Times New Roman" w:eastAsia="Times New Roman" w:hAnsi="Times New Roman"/>
                <w:color w:val="000000"/>
                <w:w w:val="97"/>
                <w:sz w:val="24"/>
                <w:szCs w:val="24"/>
                <w:lang w:val="ru-RU"/>
              </w:rPr>
              <w:t>Поиск дополнительной справочной информации о творчестве Н. Н. Носова: представление своего сообщения в классе;</w:t>
            </w:r>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r w:rsidRPr="008F111A">
              <w:rPr>
                <w:rFonts w:ascii="Times New Roman" w:eastAsia="Times New Roman" w:hAnsi="Times New Roman"/>
                <w:color w:val="000000"/>
                <w:w w:val="97"/>
                <w:sz w:val="24"/>
                <w:szCs w:val="24"/>
                <w:lang w:val="ru-RU"/>
              </w:rPr>
              <w:t>написанных для детей.</w:t>
            </w:r>
          </w:p>
          <w:p w:rsidR="008E155E" w:rsidRPr="008F111A" w:rsidRDefault="008E155E" w:rsidP="00142618">
            <w:pPr>
              <w:autoSpaceDE w:val="0"/>
              <w:autoSpaceDN w:val="0"/>
              <w:spacing w:before="78" w:after="0" w:line="257"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rsidR="008E155E"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 xml:space="preserve">контроль: </w:t>
            </w:r>
          </w:p>
          <w:p w:rsidR="00395D05" w:rsidRPr="008F111A" w:rsidRDefault="00395D05" w:rsidP="00D15A00">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контроль.</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6"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7"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8"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9"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0"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1"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2"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3"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4"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5"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9B5413" w:rsidP="00142618">
            <w:pPr>
              <w:autoSpaceDE w:val="0"/>
              <w:autoSpaceDN w:val="0"/>
              <w:spacing w:before="78" w:after="0" w:line="254" w:lineRule="auto"/>
              <w:ind w:left="72"/>
              <w:rPr>
                <w:sz w:val="24"/>
                <w:szCs w:val="24"/>
                <w:lang w:val="ru-RU"/>
              </w:rPr>
            </w:pPr>
            <w:hyperlink r:id="rId126" w:history="1">
              <w:r w:rsidR="008E155E" w:rsidRPr="008F111A">
                <w:rPr>
                  <w:rStyle w:val="aff8"/>
                  <w:rFonts w:ascii="Times New Roman" w:eastAsia="Times New Roman" w:hAnsi="Times New Roman"/>
                  <w:w w:val="97"/>
                  <w:sz w:val="24"/>
                  <w:szCs w:val="24"/>
                  <w:lang w:val="ru-RU"/>
                </w:rPr>
                <w:t>https://teachermade.com/</w:t>
              </w:r>
            </w:hyperlink>
          </w:p>
        </w:tc>
      </w:tr>
      <w:tr w:rsidR="008E155E" w:rsidRPr="008F111A" w:rsidTr="008E155E">
        <w:trPr>
          <w:trHeight w:hRule="exact" w:val="766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lastRenderedPageBreak/>
              <w:t>1.12.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45" w:lineRule="auto"/>
              <w:ind w:right="576"/>
              <w:jc w:val="center"/>
              <w:rPr>
                <w:sz w:val="24"/>
                <w:szCs w:val="24"/>
              </w:rPr>
            </w:pPr>
            <w:proofErr w:type="spellStart"/>
            <w:r w:rsidRPr="008F111A">
              <w:rPr>
                <w:rFonts w:ascii="Times New Roman" w:eastAsia="Times New Roman" w:hAnsi="Times New Roman"/>
                <w:b/>
                <w:color w:val="000000"/>
                <w:w w:val="97"/>
                <w:sz w:val="24"/>
                <w:szCs w:val="24"/>
              </w:rPr>
              <w:t>Зарубежная</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литература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D23E02"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0A24C5" w:rsidP="00142618">
            <w:pPr>
              <w:autoSpaceDE w:val="0"/>
              <w:autoSpaceDN w:val="0"/>
              <w:spacing w:before="78" w:after="0" w:line="230" w:lineRule="auto"/>
              <w:ind w:left="72"/>
              <w:rPr>
                <w:sz w:val="24"/>
                <w:szCs w:val="24"/>
                <w:lang w:val="ru-RU"/>
              </w:rPr>
            </w:pPr>
            <w:r w:rsidRPr="008F111A">
              <w:rPr>
                <w:rFonts w:ascii="Times New Roman" w:eastAsia="Times New Roman" w:hAnsi="Times New Roman"/>
                <w:color w:val="000000"/>
                <w:w w:val="97"/>
                <w:sz w:val="24"/>
                <w:szCs w:val="24"/>
                <w:lang w:val="ru-RU"/>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rsidP="00142618">
            <w:pPr>
              <w:autoSpaceDE w:val="0"/>
              <w:autoSpaceDN w:val="0"/>
              <w:spacing w:before="78" w:after="0" w:line="230"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вопрос «На какой вопрос хочу получить ответ, читая произведение?»; </w:t>
            </w:r>
          </w:p>
          <w:p w:rsidR="008E155E" w:rsidRPr="008F111A" w:rsidRDefault="008E155E" w:rsidP="00142618">
            <w:pPr>
              <w:autoSpaceDE w:val="0"/>
              <w:autoSpaceDN w:val="0"/>
              <w:spacing w:before="78" w:after="0" w:line="254" w:lineRule="auto"/>
              <w:ind w:left="72"/>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Чтение литературных сказок зарубежных писателей (произведения двух-трёх авторов по выбору). Например, произведения Ш. Перро «Подарки феи», Х.-К. Андерсена «Гадкий утёнок», Ц. </w:t>
            </w:r>
            <w:proofErr w:type="spellStart"/>
            <w:r w:rsidRPr="008F111A">
              <w:rPr>
                <w:rFonts w:ascii="Times New Roman" w:eastAsia="Times New Roman" w:hAnsi="Times New Roman"/>
                <w:color w:val="000000"/>
                <w:w w:val="97"/>
                <w:sz w:val="24"/>
                <w:szCs w:val="24"/>
                <w:lang w:val="ru-RU"/>
              </w:rPr>
              <w:t>Топелиуса</w:t>
            </w:r>
            <w:proofErr w:type="spellEnd"/>
            <w:r w:rsidRPr="008F111A">
              <w:rPr>
                <w:rFonts w:ascii="Times New Roman" w:eastAsia="Times New Roman" w:hAnsi="Times New Roman"/>
                <w:color w:val="000000"/>
                <w:w w:val="97"/>
                <w:sz w:val="24"/>
                <w:szCs w:val="24"/>
                <w:lang w:val="ru-RU"/>
              </w:rPr>
              <w:t xml:space="preserve"> «Солнечный Луч в ноябре», Р. Киплинга «</w:t>
            </w:r>
            <w:proofErr w:type="spellStart"/>
            <w:r w:rsidRPr="008F111A">
              <w:rPr>
                <w:rFonts w:ascii="Times New Roman" w:eastAsia="Times New Roman" w:hAnsi="Times New Roman"/>
                <w:color w:val="000000"/>
                <w:w w:val="97"/>
                <w:sz w:val="24"/>
                <w:szCs w:val="24"/>
                <w:lang w:val="ru-RU"/>
              </w:rPr>
              <w:t>Маугли</w:t>
            </w:r>
            <w:proofErr w:type="spellEnd"/>
            <w:r w:rsidRPr="008F111A">
              <w:rPr>
                <w:rFonts w:ascii="Times New Roman" w:eastAsia="Times New Roman" w:hAnsi="Times New Roman"/>
                <w:color w:val="000000"/>
                <w:w w:val="97"/>
                <w:sz w:val="24"/>
                <w:szCs w:val="24"/>
                <w:lang w:val="ru-RU"/>
              </w:rPr>
              <w:t xml:space="preserve">», Дж. </w:t>
            </w:r>
            <w:proofErr w:type="spellStart"/>
            <w:r w:rsidRPr="008F111A">
              <w:rPr>
                <w:rFonts w:ascii="Times New Roman" w:eastAsia="Times New Roman" w:hAnsi="Times New Roman"/>
                <w:color w:val="000000"/>
                <w:w w:val="97"/>
                <w:sz w:val="24"/>
                <w:szCs w:val="24"/>
                <w:lang w:val="ru-RU"/>
              </w:rPr>
              <w:t>Родари«Волшебный</w:t>
            </w:r>
            <w:proofErr w:type="spellEnd"/>
            <w:r w:rsidRPr="008F111A">
              <w:rPr>
                <w:rFonts w:ascii="Times New Roman" w:eastAsia="Times New Roman" w:hAnsi="Times New Roman"/>
                <w:color w:val="000000"/>
                <w:w w:val="97"/>
                <w:sz w:val="24"/>
                <w:szCs w:val="24"/>
                <w:lang w:val="ru-RU"/>
              </w:rPr>
              <w:t xml:space="preserve"> барабан»;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отношения автора к героям, поступкам, описанным в сказках; 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вопросного плана текста с выделением эпизодов, смысловых частей; </w:t>
            </w:r>
            <w:r w:rsidRPr="008F111A">
              <w:rPr>
                <w:sz w:val="24"/>
                <w:szCs w:val="24"/>
                <w:lang w:val="ru-RU"/>
              </w:rPr>
              <w:br/>
            </w:r>
            <w:r w:rsidRPr="008F111A">
              <w:rPr>
                <w:rFonts w:ascii="Times New Roman" w:eastAsia="Times New Roman" w:hAnsi="Times New Roman"/>
                <w:color w:val="000000"/>
                <w:w w:val="97"/>
                <w:sz w:val="24"/>
                <w:szCs w:val="24"/>
                <w:lang w:val="ru-RU"/>
              </w:rPr>
              <w:t xml:space="preserve">Пересказ (устно) содержания произведения выборочно;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чтение диалогов по ролям; </w:t>
            </w:r>
            <w:r w:rsidRPr="008F111A">
              <w:rPr>
                <w:sz w:val="24"/>
                <w:szCs w:val="24"/>
                <w:lang w:val="ru-RU"/>
              </w:rPr>
              <w:br/>
            </w:r>
            <w:r w:rsidRPr="008F111A">
              <w:rPr>
                <w:rFonts w:ascii="Times New Roman" w:eastAsia="Times New Roman" w:hAnsi="Times New Roman"/>
                <w:color w:val="000000"/>
                <w:w w:val="97"/>
                <w:sz w:val="24"/>
                <w:szCs w:val="24"/>
                <w:lang w:val="ru-RU"/>
              </w:rPr>
              <w:t>Слушание произведений зарубежных писателей о животных. Например, рассказы Дж.</w:t>
            </w:r>
          </w:p>
          <w:p w:rsidR="008E155E" w:rsidRPr="008F111A" w:rsidRDefault="008E155E" w:rsidP="00142618">
            <w:pPr>
              <w:autoSpaceDE w:val="0"/>
              <w:autoSpaceDN w:val="0"/>
              <w:spacing w:before="20"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Лондона «Бурый волк</w:t>
            </w:r>
            <w:proofErr w:type="gramStart"/>
            <w:r w:rsidRPr="008F111A">
              <w:rPr>
                <w:rFonts w:ascii="Times New Roman" w:eastAsia="Times New Roman" w:hAnsi="Times New Roman"/>
                <w:color w:val="000000"/>
                <w:w w:val="97"/>
                <w:sz w:val="24"/>
                <w:szCs w:val="24"/>
                <w:lang w:val="ru-RU"/>
              </w:rPr>
              <w:t>»,Э.</w:t>
            </w:r>
            <w:proofErr w:type="gramEnd"/>
            <w:r w:rsidRPr="008F111A">
              <w:rPr>
                <w:rFonts w:ascii="Times New Roman" w:eastAsia="Times New Roman" w:hAnsi="Times New Roman"/>
                <w:color w:val="000000"/>
                <w:w w:val="97"/>
                <w:sz w:val="24"/>
                <w:szCs w:val="24"/>
                <w:lang w:val="ru-RU"/>
              </w:rPr>
              <w:t xml:space="preserve"> Сетон-Томпсона «Чинк»; </w:t>
            </w:r>
          </w:p>
          <w:p w:rsidR="008E155E" w:rsidRPr="008F111A" w:rsidRDefault="008E155E" w:rsidP="00142618">
            <w:pPr>
              <w:autoSpaceDE w:val="0"/>
              <w:autoSpaceDN w:val="0"/>
              <w:spacing w:before="20" w:after="0" w:line="254"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w:t>
            </w:r>
            <w:r w:rsidRPr="008F111A">
              <w:rPr>
                <w:sz w:val="24"/>
                <w:szCs w:val="24"/>
                <w:lang w:val="ru-RU"/>
              </w:rPr>
              <w:br/>
            </w:r>
            <w:r w:rsidRPr="008F111A">
              <w:rPr>
                <w:rFonts w:ascii="Times New Roman" w:eastAsia="Times New Roman" w:hAnsi="Times New Roman"/>
                <w:color w:val="000000"/>
                <w:w w:val="97"/>
                <w:sz w:val="24"/>
                <w:szCs w:val="24"/>
                <w:lang w:val="ru-RU"/>
              </w:rPr>
              <w:t xml:space="preserve">(композиция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Поиск дополнительной справочной информации о писателях-переводчиках: С. Я. Маршаке, К. И. Чуковском, Б. В. </w:t>
            </w:r>
            <w:proofErr w:type="spellStart"/>
            <w:r w:rsidRPr="008F111A">
              <w:rPr>
                <w:rFonts w:ascii="Times New Roman" w:eastAsia="Times New Roman" w:hAnsi="Times New Roman"/>
                <w:color w:val="000000"/>
                <w:w w:val="97"/>
                <w:sz w:val="24"/>
                <w:szCs w:val="24"/>
                <w:lang w:val="ru-RU"/>
              </w:rPr>
              <w:t>Заходере</w:t>
            </w:r>
            <w:proofErr w:type="spellEnd"/>
            <w:r w:rsidRPr="008F111A">
              <w:rPr>
                <w:rFonts w:ascii="Times New Roman" w:eastAsia="Times New Roman" w:hAnsi="Times New Roman"/>
                <w:color w:val="000000"/>
                <w:w w:val="97"/>
                <w:sz w:val="24"/>
                <w:szCs w:val="24"/>
                <w:lang w:val="ru-RU"/>
              </w:rPr>
              <w:t xml:space="preserve">, представление своего сообщения в классе, составление выставки книг зарубежных сказок, книг о животных; </w:t>
            </w:r>
            <w:r w:rsidRPr="008F111A">
              <w:rPr>
                <w:sz w:val="24"/>
                <w:szCs w:val="24"/>
                <w:lang w:val="ru-RU"/>
              </w:rPr>
              <w:br/>
            </w:r>
            <w:r w:rsidRPr="008F111A">
              <w:rPr>
                <w:rFonts w:ascii="Times New Roman" w:eastAsia="Times New Roman" w:hAnsi="Times New Roman"/>
                <w:color w:val="000000"/>
                <w:w w:val="97"/>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r w:rsidRPr="008F111A">
              <w:rPr>
                <w:rFonts w:ascii="Times New Roman" w:eastAsia="Times New Roman" w:hAnsi="Times New Roman"/>
                <w:color w:val="000000"/>
                <w:w w:val="97"/>
                <w:sz w:val="24"/>
                <w:szCs w:val="24"/>
                <w:lang w:val="ru-RU"/>
              </w:rPr>
              <w:t>написанных для детей.</w:t>
            </w:r>
          </w:p>
          <w:p w:rsidR="008E155E" w:rsidRPr="008F111A" w:rsidRDefault="008E155E" w:rsidP="00142618">
            <w:pPr>
              <w:autoSpaceDE w:val="0"/>
              <w:autoSpaceDN w:val="0"/>
              <w:spacing w:before="20" w:after="0" w:line="254"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tcPr>
          <w:p w:rsidR="008E155E" w:rsidRPr="008F111A" w:rsidRDefault="00A52747"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Контрольная работа;</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p w:rsidR="00DF56DC" w:rsidRPr="008F111A" w:rsidRDefault="00DF56DC" w:rsidP="00D15A00">
            <w:pPr>
              <w:autoSpaceDE w:val="0"/>
              <w:autoSpaceDN w:val="0"/>
              <w:spacing w:before="78" w:after="0" w:line="254" w:lineRule="auto"/>
              <w:rPr>
                <w:rFonts w:ascii="Times New Roman" w:hAnsi="Times New Roman" w:cs="Times New Roman"/>
                <w:sz w:val="24"/>
                <w:szCs w:val="24"/>
                <w:lang w:val="ru-RU"/>
              </w:rPr>
            </w:pPr>
            <w:r w:rsidRPr="008F111A">
              <w:rPr>
                <w:rFonts w:ascii="Times New Roman" w:hAnsi="Times New Roman" w:cs="Times New Roman"/>
                <w:color w:val="000000"/>
                <w:sz w:val="24"/>
                <w:szCs w:val="24"/>
                <w:shd w:val="clear" w:color="auto" w:fill="FFFFFF" w:themeFill="background1"/>
                <w:lang w:val="ru-RU"/>
              </w:rPr>
              <w:t>Самооценка с использованием «Оценочного листа».</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7"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8"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9"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0"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1"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2"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3"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4"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5"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6"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9B5413" w:rsidP="00142618">
            <w:pPr>
              <w:autoSpaceDE w:val="0"/>
              <w:autoSpaceDN w:val="0"/>
              <w:spacing w:before="78" w:after="0" w:line="254" w:lineRule="auto"/>
              <w:ind w:left="72"/>
              <w:rPr>
                <w:sz w:val="24"/>
                <w:szCs w:val="24"/>
                <w:lang w:val="ru-RU"/>
              </w:rPr>
            </w:pPr>
            <w:hyperlink r:id="rId137" w:history="1">
              <w:r w:rsidR="008E155E"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436"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15734" w:type="dxa"/>
        <w:tblInd w:w="6" w:type="dxa"/>
        <w:tblLayout w:type="fixed"/>
        <w:tblLook w:val="04A0" w:firstRow="1" w:lastRow="0" w:firstColumn="1" w:lastColumn="0" w:noHBand="0" w:noVBand="1"/>
      </w:tblPr>
      <w:tblGrid>
        <w:gridCol w:w="468"/>
        <w:gridCol w:w="1598"/>
        <w:gridCol w:w="528"/>
        <w:gridCol w:w="1104"/>
        <w:gridCol w:w="1121"/>
        <w:gridCol w:w="850"/>
        <w:gridCol w:w="6379"/>
        <w:gridCol w:w="1276"/>
        <w:gridCol w:w="2410"/>
      </w:tblGrid>
      <w:tr w:rsidR="008E155E" w:rsidRPr="008F111A" w:rsidTr="003C2C1A">
        <w:trPr>
          <w:trHeight w:hRule="exact" w:val="766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2" w:lineRule="auto"/>
              <w:ind w:left="72"/>
              <w:rPr>
                <w:sz w:val="24"/>
                <w:szCs w:val="24"/>
                <w:lang w:val="ru-RU"/>
              </w:rPr>
            </w:pPr>
            <w:r w:rsidRPr="008F111A">
              <w:rPr>
                <w:rFonts w:ascii="Times New Roman" w:eastAsia="Times New Roman" w:hAnsi="Times New Roman"/>
                <w:b/>
                <w:color w:val="000000"/>
                <w:w w:val="97"/>
                <w:sz w:val="24"/>
                <w:szCs w:val="24"/>
                <w:lang w:val="ru-RU"/>
              </w:rPr>
              <w:t xml:space="preserve">Библиографическая культура (работа с детской книгой и </w:t>
            </w:r>
            <w:r w:rsidRPr="008F111A">
              <w:rPr>
                <w:sz w:val="24"/>
                <w:szCs w:val="24"/>
                <w:lang w:val="ru-RU"/>
              </w:rPr>
              <w:br/>
            </w:r>
            <w:r w:rsidRPr="008F111A">
              <w:rPr>
                <w:rFonts w:ascii="Times New Roman" w:eastAsia="Times New Roman" w:hAnsi="Times New Roman"/>
                <w:b/>
                <w:color w:val="000000"/>
                <w:w w:val="97"/>
                <w:sz w:val="24"/>
                <w:szCs w:val="24"/>
                <w:lang w:val="ru-RU"/>
              </w:rPr>
              <w:t xml:space="preserve">справочной </w:t>
            </w:r>
            <w:r w:rsidRPr="008F111A">
              <w:rPr>
                <w:sz w:val="24"/>
                <w:szCs w:val="24"/>
                <w:lang w:val="ru-RU"/>
              </w:rPr>
              <w:br/>
            </w:r>
            <w:r w:rsidRPr="008F111A">
              <w:rPr>
                <w:rFonts w:ascii="Times New Roman" w:eastAsia="Times New Roman" w:hAnsi="Times New Roman"/>
                <w:b/>
                <w:color w:val="000000"/>
                <w:w w:val="97"/>
                <w:sz w:val="24"/>
                <w:szCs w:val="24"/>
                <w:lang w:val="ru-RU"/>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4330DA"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
        </w:tc>
        <w:tc>
          <w:tcPr>
            <w:tcW w:w="1121"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rFonts w:ascii="Times New Roman" w:hAnsi="Times New Roman" w:cs="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79"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p>
          <w:p w:rsidR="008E155E" w:rsidRPr="008F111A" w:rsidRDefault="008E155E" w:rsidP="00142618">
            <w:pPr>
              <w:autoSpaceDE w:val="0"/>
              <w:autoSpaceDN w:val="0"/>
              <w:spacing w:before="78" w:after="0" w:line="254" w:lineRule="auto"/>
              <w:ind w:left="72"/>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проблем значения чтения для развития личности, роли книги в жизни человека;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сравнение художественного и научно-познавательного текстов. Например, используя отрывок из произведения Н. П. </w:t>
            </w:r>
            <w:proofErr w:type="spellStart"/>
            <w:r w:rsidRPr="008F111A">
              <w:rPr>
                <w:rFonts w:ascii="Times New Roman" w:eastAsia="Times New Roman" w:hAnsi="Times New Roman"/>
                <w:color w:val="000000"/>
                <w:w w:val="97"/>
                <w:sz w:val="24"/>
                <w:szCs w:val="24"/>
                <w:lang w:val="ru-RU"/>
              </w:rPr>
              <w:t>Кончаловской</w:t>
            </w:r>
            <w:proofErr w:type="spellEnd"/>
            <w:r w:rsidRPr="008F111A">
              <w:rPr>
                <w:rFonts w:ascii="Times New Roman" w:eastAsia="Times New Roman" w:hAnsi="Times New Roman"/>
                <w:color w:val="000000"/>
                <w:w w:val="97"/>
                <w:sz w:val="24"/>
                <w:szCs w:val="24"/>
                <w:lang w:val="ru-RU"/>
              </w:rPr>
              <w:t xml:space="preserve"> «Наша древняя столица» и информационный текст из справочника или энциклопедии о первом книгопечатнике Иване Фёдорове; </w:t>
            </w:r>
            <w:r w:rsidRPr="008F111A">
              <w:rPr>
                <w:sz w:val="24"/>
                <w:szCs w:val="24"/>
                <w:lang w:val="ru-RU"/>
              </w:rPr>
              <w:br/>
            </w:r>
            <w:r w:rsidRPr="008F111A">
              <w:rPr>
                <w:rFonts w:ascii="Times New Roman" w:eastAsia="Times New Roman" w:hAnsi="Times New Roman"/>
                <w:color w:val="000000"/>
                <w:w w:val="97"/>
                <w:sz w:val="24"/>
                <w:szCs w:val="24"/>
                <w:lang w:val="ru-RU"/>
              </w:rPr>
              <w:t xml:space="preserve">Обсуждение (устно) ответа на вопрос «Для чего нужна книга?» и написание небольшого текста-рассуждения на тему «Почему так важно читать?», корректирование </w:t>
            </w:r>
            <w:r w:rsidRPr="008F111A">
              <w:rPr>
                <w:sz w:val="24"/>
                <w:szCs w:val="24"/>
                <w:lang w:val="ru-RU"/>
              </w:rPr>
              <w:br/>
            </w:r>
            <w:r w:rsidRPr="008F111A">
              <w:rPr>
                <w:rFonts w:ascii="Times New Roman" w:eastAsia="Times New Roman" w:hAnsi="Times New Roman"/>
                <w:color w:val="000000"/>
                <w:w w:val="97"/>
                <w:sz w:val="24"/>
                <w:szCs w:val="24"/>
                <w:lang w:val="ru-RU"/>
              </w:rPr>
              <w:t xml:space="preserve">(редактирование) собственного текста с использованием словаря; </w:t>
            </w:r>
            <w:r w:rsidRPr="008F111A">
              <w:rPr>
                <w:sz w:val="24"/>
                <w:szCs w:val="24"/>
                <w:lang w:val="ru-RU"/>
              </w:rPr>
              <w:br/>
            </w:r>
            <w:r w:rsidRPr="008F111A">
              <w:rPr>
                <w:rFonts w:ascii="Times New Roman" w:eastAsia="Times New Roman" w:hAnsi="Times New Roman"/>
                <w:color w:val="000000"/>
                <w:w w:val="97"/>
                <w:sz w:val="24"/>
                <w:szCs w:val="24"/>
                <w:lang w:val="ru-RU"/>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w:t>
            </w:r>
            <w:r w:rsidRPr="008F111A">
              <w:rPr>
                <w:sz w:val="24"/>
                <w:szCs w:val="24"/>
                <w:lang w:val="ru-RU"/>
              </w:rPr>
              <w:br/>
            </w:r>
            <w:r w:rsidRPr="008F111A">
              <w:rPr>
                <w:rFonts w:ascii="Times New Roman" w:eastAsia="Times New Roman" w:hAnsi="Times New Roman"/>
                <w:color w:val="000000"/>
                <w:w w:val="97"/>
                <w:sz w:val="24"/>
                <w:szCs w:val="24"/>
                <w:lang w:val="ru-RU"/>
              </w:rPr>
              <w:t>произведения С. Я. Маршака «Книжка про книжку», Н. А. Найдёновой«Мой друг», Б. В.</w:t>
            </w:r>
          </w:p>
          <w:p w:rsidR="008E155E" w:rsidRPr="008F111A" w:rsidRDefault="008E155E" w:rsidP="00142618">
            <w:pPr>
              <w:autoSpaceDE w:val="0"/>
              <w:autoSpaceDN w:val="0"/>
              <w:spacing w:before="18" w:after="0" w:line="254" w:lineRule="auto"/>
              <w:ind w:left="72" w:right="432"/>
              <w:rPr>
                <w:rFonts w:ascii="Times New Roman" w:eastAsia="Times New Roman" w:hAnsi="Times New Roman"/>
                <w:color w:val="000000"/>
                <w:w w:val="97"/>
                <w:sz w:val="24"/>
                <w:szCs w:val="24"/>
                <w:lang w:val="ru-RU"/>
              </w:rPr>
            </w:pPr>
            <w:proofErr w:type="spellStart"/>
            <w:r w:rsidRPr="008F111A">
              <w:rPr>
                <w:rFonts w:ascii="Times New Roman" w:eastAsia="Times New Roman" w:hAnsi="Times New Roman"/>
                <w:color w:val="000000"/>
                <w:w w:val="97"/>
                <w:sz w:val="24"/>
                <w:szCs w:val="24"/>
                <w:lang w:val="ru-RU"/>
              </w:rPr>
              <w:t>Заходера</w:t>
            </w:r>
            <w:proofErr w:type="spellEnd"/>
            <w:r w:rsidRPr="008F111A">
              <w:rPr>
                <w:rFonts w:ascii="Times New Roman" w:eastAsia="Times New Roman" w:hAnsi="Times New Roman"/>
                <w:color w:val="000000"/>
                <w:w w:val="97"/>
                <w:sz w:val="24"/>
                <w:szCs w:val="24"/>
                <w:lang w:val="ru-RU"/>
              </w:rPr>
              <w:t xml:space="preserve"> «Что такое стихи» (по выбору); </w:t>
            </w:r>
          </w:p>
          <w:p w:rsidR="008E155E" w:rsidRPr="008F111A" w:rsidRDefault="008E155E" w:rsidP="00142618">
            <w:pPr>
              <w:autoSpaceDE w:val="0"/>
              <w:autoSpaceDN w:val="0"/>
              <w:spacing w:before="18" w:after="0" w:line="254" w:lineRule="auto"/>
              <w:ind w:left="72" w:right="43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аннотации (письменно) на любимое произведение; </w:t>
            </w:r>
            <w:r w:rsidRPr="008F111A">
              <w:rPr>
                <w:sz w:val="24"/>
                <w:szCs w:val="24"/>
                <w:lang w:val="ru-RU"/>
              </w:rPr>
              <w:br/>
            </w:r>
            <w:r w:rsidRPr="008F111A">
              <w:rPr>
                <w:rFonts w:ascii="Times New Roman" w:eastAsia="Times New Roman" w:hAnsi="Times New Roman"/>
                <w:color w:val="000000"/>
                <w:w w:val="97"/>
                <w:sz w:val="24"/>
                <w:szCs w:val="24"/>
                <w:lang w:val="ru-RU"/>
              </w:rPr>
              <w:t xml:space="preserve">Экскурсия в музей (при наличии условий) рукописной книги; </w:t>
            </w:r>
            <w:r w:rsidRPr="008F111A">
              <w:rPr>
                <w:sz w:val="24"/>
                <w:szCs w:val="24"/>
                <w:lang w:val="ru-RU"/>
              </w:rPr>
              <w:br/>
            </w:r>
            <w:r w:rsidRPr="008F111A">
              <w:rPr>
                <w:rFonts w:ascii="Times New Roman" w:eastAsia="Times New Roman" w:hAnsi="Times New Roman"/>
                <w:color w:val="000000"/>
                <w:w w:val="97"/>
                <w:sz w:val="24"/>
                <w:szCs w:val="24"/>
                <w:lang w:val="ru-RU"/>
              </w:rPr>
              <w:t xml:space="preserve">Коллективная работа: подготовка творческого проекта на темы «Русские писатели и их произведения», «Сказки </w:t>
            </w:r>
            <w:proofErr w:type="spellStart"/>
            <w:r w:rsidRPr="008F111A">
              <w:rPr>
                <w:rFonts w:ascii="Times New Roman" w:eastAsia="Times New Roman" w:hAnsi="Times New Roman"/>
                <w:color w:val="000000"/>
                <w:w w:val="97"/>
                <w:sz w:val="24"/>
                <w:szCs w:val="24"/>
                <w:lang w:val="ru-RU"/>
              </w:rPr>
              <w:t>народныеи</w:t>
            </w:r>
            <w:proofErr w:type="spellEnd"/>
            <w:r w:rsidRPr="008F111A">
              <w:rPr>
                <w:rFonts w:ascii="Times New Roman" w:eastAsia="Times New Roman" w:hAnsi="Times New Roman"/>
                <w:color w:val="000000"/>
                <w:w w:val="97"/>
                <w:sz w:val="24"/>
                <w:szCs w:val="24"/>
                <w:lang w:val="ru-RU"/>
              </w:rPr>
              <w:t xml:space="preserve"> литературные», «Картины природы в творчестве поэтов», «Моя любимая книга»; </w:t>
            </w:r>
            <w:r w:rsidRPr="008F111A">
              <w:rPr>
                <w:sz w:val="24"/>
                <w:szCs w:val="24"/>
                <w:lang w:val="ru-RU"/>
              </w:rPr>
              <w:br/>
            </w:r>
            <w:r w:rsidRPr="008F111A">
              <w:rPr>
                <w:rFonts w:ascii="Times New Roman" w:eastAsia="Times New Roman" w:hAnsi="Times New Roman"/>
                <w:color w:val="000000"/>
                <w:w w:val="97"/>
                <w:sz w:val="24"/>
                <w:szCs w:val="24"/>
                <w:lang w:val="ru-RU"/>
              </w:rPr>
              <w:t>Рекомендации по летнему чтению, оформлению дневника летнего чтения;</w:t>
            </w:r>
          </w:p>
          <w:p w:rsidR="008E155E" w:rsidRPr="008F111A" w:rsidRDefault="008E155E" w:rsidP="008E155E">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r w:rsidRPr="008F111A">
              <w:rPr>
                <w:rFonts w:ascii="Times New Roman" w:eastAsia="Times New Roman" w:hAnsi="Times New Roman"/>
                <w:color w:val="000000"/>
                <w:w w:val="97"/>
                <w:sz w:val="24"/>
                <w:szCs w:val="24"/>
                <w:lang w:val="ru-RU"/>
              </w:rPr>
              <w:t>написанных для детей.</w:t>
            </w:r>
          </w:p>
          <w:p w:rsidR="008E155E" w:rsidRPr="008F111A" w:rsidRDefault="008E155E" w:rsidP="00142618">
            <w:pPr>
              <w:autoSpaceDE w:val="0"/>
              <w:autoSpaceDN w:val="0"/>
              <w:spacing w:before="18" w:after="0" w:line="254" w:lineRule="auto"/>
              <w:ind w:left="72" w:right="432"/>
              <w:rPr>
                <w:sz w:val="24"/>
                <w:szCs w:val="24"/>
                <w:lang w:val="ru-RU"/>
              </w:rPr>
            </w:pPr>
          </w:p>
        </w:tc>
        <w:tc>
          <w:tcPr>
            <w:tcW w:w="1276" w:type="dxa"/>
            <w:tcBorders>
              <w:top w:val="single" w:sz="4" w:space="0" w:color="000000"/>
              <w:left w:val="single" w:sz="4" w:space="0" w:color="000000"/>
              <w:bottom w:val="single" w:sz="4" w:space="0" w:color="000000"/>
              <w:right w:val="single" w:sz="4" w:space="0" w:color="000000"/>
            </w:tcBorders>
          </w:tcPr>
          <w:p w:rsidR="008E155E" w:rsidRPr="008F111A" w:rsidRDefault="00A52747" w:rsidP="00D15A00">
            <w:pPr>
              <w:autoSpaceDE w:val="0"/>
              <w:autoSpaceDN w:val="0"/>
              <w:spacing w:before="78" w:after="0" w:line="254" w:lineRule="auto"/>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Текущий контроль:</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Практическая работа;</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Самооценка с использованием «Оценочного листа».</w:t>
            </w: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8"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9"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0"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1"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2"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3"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4"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5"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6"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9B5413"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7"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9B5413" w:rsidP="00142618">
            <w:pPr>
              <w:autoSpaceDE w:val="0"/>
              <w:autoSpaceDN w:val="0"/>
              <w:spacing w:before="78" w:after="0" w:line="254" w:lineRule="auto"/>
              <w:ind w:left="72"/>
              <w:rPr>
                <w:sz w:val="24"/>
                <w:szCs w:val="24"/>
                <w:lang w:val="ru-RU"/>
              </w:rPr>
            </w:pPr>
            <w:hyperlink r:id="rId148" w:history="1">
              <w:r w:rsidR="008E155E" w:rsidRPr="008F111A">
                <w:rPr>
                  <w:rStyle w:val="aff8"/>
                  <w:rFonts w:ascii="Times New Roman" w:eastAsia="Times New Roman" w:hAnsi="Times New Roman"/>
                  <w:w w:val="97"/>
                  <w:sz w:val="24"/>
                  <w:szCs w:val="24"/>
                  <w:lang w:val="ru-RU"/>
                </w:rPr>
                <w:t>https://teachermade.com/</w:t>
              </w:r>
            </w:hyperlink>
          </w:p>
        </w:tc>
      </w:tr>
      <w:tr w:rsidR="008E155E" w:rsidRPr="008F111A" w:rsidTr="003C2C1A">
        <w:trPr>
          <w:trHeight w:hRule="exact" w:val="348"/>
        </w:trPr>
        <w:tc>
          <w:tcPr>
            <w:tcW w:w="206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roofErr w:type="spellStart"/>
            <w:r w:rsidRPr="008F111A">
              <w:rPr>
                <w:rFonts w:ascii="Times New Roman" w:eastAsia="Times New Roman" w:hAnsi="Times New Roman"/>
                <w:color w:val="000000"/>
                <w:w w:val="97"/>
                <w:sz w:val="24"/>
                <w:szCs w:val="24"/>
              </w:rPr>
              <w:t>Резервное</w:t>
            </w:r>
            <w:proofErr w:type="spellEnd"/>
            <w:r w:rsidRPr="008F111A">
              <w:rPr>
                <w:rFonts w:ascii="Times New Roman" w:eastAsia="Times New Roman" w:hAnsi="Times New Roman"/>
                <w:color w:val="000000"/>
                <w:w w:val="97"/>
                <w:sz w:val="24"/>
                <w:szCs w:val="24"/>
              </w:rPr>
              <w:t xml:space="preserve"> </w:t>
            </w:r>
            <w:proofErr w:type="spellStart"/>
            <w:r w:rsidRPr="008F111A">
              <w:rPr>
                <w:rFonts w:ascii="Times New Roman" w:eastAsia="Times New Roman" w:hAnsi="Times New Roman"/>
                <w:color w:val="000000"/>
                <w:w w:val="97"/>
                <w:sz w:val="24"/>
                <w:szCs w:val="24"/>
              </w:rPr>
              <w:t>время</w:t>
            </w:r>
            <w:proofErr w:type="spellEnd"/>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8E155E" w:rsidRPr="008F111A" w:rsidRDefault="004330DA"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w:t>
            </w:r>
          </w:p>
        </w:tc>
        <w:tc>
          <w:tcPr>
            <w:tcW w:w="2225" w:type="dxa"/>
            <w:gridSpan w:val="2"/>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850"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6379"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1276"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2410" w:type="dxa"/>
            <w:tcBorders>
              <w:top w:val="single" w:sz="4" w:space="0" w:color="000000"/>
              <w:left w:val="single" w:sz="4" w:space="0" w:color="000000"/>
              <w:bottom w:val="single" w:sz="5" w:space="0" w:color="000000"/>
              <w:right w:val="single" w:sz="4" w:space="0" w:color="000000"/>
            </w:tcBorders>
          </w:tcPr>
          <w:p w:rsidR="008E155E" w:rsidRPr="008F111A" w:rsidRDefault="008E155E" w:rsidP="008E155E">
            <w:pPr>
              <w:ind w:left="619" w:hanging="619"/>
              <w:rPr>
                <w:sz w:val="24"/>
                <w:szCs w:val="24"/>
              </w:rPr>
            </w:pPr>
          </w:p>
        </w:tc>
      </w:tr>
      <w:tr w:rsidR="008E155E" w:rsidRPr="008F111A" w:rsidTr="003C2C1A">
        <w:trPr>
          <w:trHeight w:hRule="exact" w:val="522"/>
        </w:trPr>
        <w:tc>
          <w:tcPr>
            <w:tcW w:w="2066"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6" w:after="0" w:line="245" w:lineRule="auto"/>
              <w:ind w:left="72" w:right="144"/>
              <w:rPr>
                <w:sz w:val="24"/>
                <w:szCs w:val="24"/>
                <w:lang w:val="ru-RU"/>
              </w:rPr>
            </w:pPr>
            <w:r w:rsidRPr="008F111A">
              <w:rPr>
                <w:rFonts w:ascii="Times New Roman" w:eastAsia="Times New Roman" w:hAnsi="Times New Roman"/>
                <w:color w:val="000000"/>
                <w:w w:val="97"/>
                <w:sz w:val="24"/>
                <w:szCs w:val="24"/>
                <w:lang w:val="ru-RU"/>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102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BC39AA"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1</w:t>
            </w:r>
          </w:p>
        </w:tc>
        <w:tc>
          <w:tcPr>
            <w:tcW w:w="1121"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5659AD"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2</w:t>
            </w:r>
          </w:p>
        </w:tc>
        <w:tc>
          <w:tcPr>
            <w:tcW w:w="7229" w:type="dxa"/>
            <w:gridSpan w:val="2"/>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c>
          <w:tcPr>
            <w:tcW w:w="1276" w:type="dxa"/>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c>
          <w:tcPr>
            <w:tcW w:w="2410" w:type="dxa"/>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r>
    </w:tbl>
    <w:p w:rsidR="00AD232C" w:rsidRPr="008F111A" w:rsidRDefault="00AD232C">
      <w:pPr>
        <w:autoSpaceDE w:val="0"/>
        <w:autoSpaceDN w:val="0"/>
        <w:spacing w:after="0" w:line="14" w:lineRule="exact"/>
        <w:rPr>
          <w:sz w:val="24"/>
          <w:szCs w:val="24"/>
        </w:rPr>
      </w:pPr>
    </w:p>
    <w:p w:rsidR="00AD232C" w:rsidRPr="008F111A" w:rsidRDefault="00AD232C">
      <w:pPr>
        <w:rPr>
          <w:sz w:val="24"/>
          <w:szCs w:val="24"/>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78" w:line="220" w:lineRule="exact"/>
        <w:rPr>
          <w:sz w:val="24"/>
          <w:szCs w:val="24"/>
        </w:rPr>
      </w:pPr>
    </w:p>
    <w:p w:rsidR="00AD232C" w:rsidRPr="008F111A" w:rsidRDefault="00B67C5D">
      <w:pPr>
        <w:autoSpaceDE w:val="0"/>
        <w:autoSpaceDN w:val="0"/>
        <w:spacing w:after="320" w:line="230" w:lineRule="auto"/>
        <w:rPr>
          <w:sz w:val="24"/>
          <w:szCs w:val="24"/>
          <w:lang w:val="ru-RU"/>
        </w:rPr>
      </w:pPr>
      <w:r w:rsidRPr="008F111A">
        <w:rPr>
          <w:rFonts w:ascii="Times New Roman" w:eastAsia="Times New Roman" w:hAnsi="Times New Roman"/>
          <w:b/>
          <w:color w:val="000000"/>
          <w:sz w:val="24"/>
          <w:szCs w:val="24"/>
          <w:lang w:val="ru-RU"/>
        </w:rPr>
        <w:t>ПОУРОЧНОЕ</w:t>
      </w:r>
      <w:r w:rsidR="00F952A2" w:rsidRPr="008F111A">
        <w:rPr>
          <w:rFonts w:ascii="Times New Roman" w:eastAsia="Times New Roman" w:hAnsi="Times New Roman"/>
          <w:b/>
          <w:color w:val="000000"/>
          <w:sz w:val="24"/>
          <w:szCs w:val="24"/>
          <w:lang w:val="ru-RU"/>
        </w:rPr>
        <w:t xml:space="preserve"> ПЛАНИРОВАНИЕ</w:t>
      </w:r>
    </w:p>
    <w:tbl>
      <w:tblPr>
        <w:tblW w:w="10772" w:type="dxa"/>
        <w:tblInd w:w="6" w:type="dxa"/>
        <w:tblLayout w:type="fixed"/>
        <w:tblLook w:val="04A0" w:firstRow="1" w:lastRow="0" w:firstColumn="1" w:lastColumn="0" w:noHBand="0" w:noVBand="1"/>
      </w:tblPr>
      <w:tblGrid>
        <w:gridCol w:w="708"/>
        <w:gridCol w:w="3969"/>
        <w:gridCol w:w="709"/>
        <w:gridCol w:w="850"/>
        <w:gridCol w:w="709"/>
        <w:gridCol w:w="765"/>
        <w:gridCol w:w="1078"/>
        <w:gridCol w:w="1984"/>
      </w:tblGrid>
      <w:tr w:rsidR="00F952A2" w:rsidRPr="008F111A" w:rsidTr="008F111A">
        <w:trPr>
          <w:trHeight w:hRule="exact" w:val="492"/>
        </w:trPr>
        <w:tc>
          <w:tcPr>
            <w:tcW w:w="708"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62" w:lineRule="auto"/>
              <w:ind w:left="72" w:right="576"/>
              <w:rPr>
                <w:rFonts w:ascii="Times New Roman" w:hAnsi="Times New Roman" w:cs="Times New Roman"/>
                <w:sz w:val="28"/>
                <w:szCs w:val="28"/>
              </w:rPr>
            </w:pPr>
            <w:r w:rsidRPr="008F111A">
              <w:rPr>
                <w:rFonts w:ascii="Times New Roman" w:eastAsia="Times New Roman" w:hAnsi="Times New Roman" w:cs="Times New Roman"/>
                <w:b/>
                <w:color w:val="000000"/>
                <w:sz w:val="28"/>
                <w:szCs w:val="28"/>
              </w:rPr>
              <w:t>№</w:t>
            </w:r>
            <w:r w:rsidRPr="008F111A">
              <w:rPr>
                <w:rFonts w:ascii="Times New Roman" w:hAnsi="Times New Roman" w:cs="Times New Roman"/>
                <w:sz w:val="28"/>
                <w:szCs w:val="28"/>
              </w:rPr>
              <w:br/>
            </w:r>
            <w:r w:rsidRPr="008F111A">
              <w:rPr>
                <w:rFonts w:ascii="Times New Roman" w:eastAsia="Times New Roman" w:hAnsi="Times New Roman" w:cs="Times New Roman"/>
                <w:b/>
                <w:color w:val="000000"/>
                <w:sz w:val="28"/>
                <w:szCs w:val="28"/>
              </w:rPr>
              <w:t>п/п</w:t>
            </w:r>
          </w:p>
        </w:tc>
        <w:tc>
          <w:tcPr>
            <w:tcW w:w="3969"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30" w:lineRule="auto"/>
              <w:ind w:left="72"/>
              <w:rPr>
                <w:sz w:val="28"/>
                <w:szCs w:val="28"/>
              </w:rPr>
            </w:pPr>
            <w:proofErr w:type="spellStart"/>
            <w:r w:rsidRPr="008F111A">
              <w:rPr>
                <w:rFonts w:ascii="Times New Roman" w:eastAsia="Times New Roman" w:hAnsi="Times New Roman"/>
                <w:b/>
                <w:color w:val="000000"/>
                <w:sz w:val="28"/>
                <w:szCs w:val="28"/>
              </w:rPr>
              <w:t>Тема</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урока</w:t>
            </w:r>
            <w:proofErr w:type="spellEnd"/>
          </w:p>
        </w:tc>
        <w:tc>
          <w:tcPr>
            <w:tcW w:w="3033"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16E00">
            <w:pPr>
              <w:autoSpaceDE w:val="0"/>
              <w:autoSpaceDN w:val="0"/>
              <w:spacing w:before="98" w:after="0" w:line="230" w:lineRule="auto"/>
              <w:rPr>
                <w:sz w:val="28"/>
                <w:szCs w:val="28"/>
              </w:rPr>
            </w:pPr>
            <w:proofErr w:type="spellStart"/>
            <w:r w:rsidRPr="008F111A">
              <w:rPr>
                <w:rFonts w:ascii="Times New Roman" w:eastAsia="Times New Roman" w:hAnsi="Times New Roman"/>
                <w:b/>
                <w:color w:val="000000"/>
                <w:sz w:val="28"/>
                <w:szCs w:val="28"/>
              </w:rPr>
              <w:t>Количество</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часов</w:t>
            </w:r>
            <w:proofErr w:type="spellEnd"/>
          </w:p>
        </w:tc>
        <w:tc>
          <w:tcPr>
            <w:tcW w:w="1078"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rsidP="00F952A2">
            <w:pPr>
              <w:autoSpaceDE w:val="0"/>
              <w:autoSpaceDN w:val="0"/>
              <w:spacing w:before="98" w:after="0" w:line="262" w:lineRule="auto"/>
              <w:rPr>
                <w:sz w:val="28"/>
                <w:szCs w:val="28"/>
              </w:rPr>
            </w:pPr>
            <w:proofErr w:type="spellStart"/>
            <w:r w:rsidRPr="008F111A">
              <w:rPr>
                <w:rFonts w:ascii="Times New Roman" w:eastAsia="Times New Roman" w:hAnsi="Times New Roman"/>
                <w:b/>
                <w:color w:val="000000"/>
                <w:sz w:val="28"/>
                <w:szCs w:val="28"/>
              </w:rPr>
              <w:t>Дата</w:t>
            </w:r>
            <w:proofErr w:type="spellEnd"/>
            <w:r w:rsidRPr="008F111A">
              <w:rPr>
                <w:rFonts w:ascii="Times New Roman" w:eastAsia="Times New Roman" w:hAnsi="Times New Roman"/>
                <w:b/>
                <w:color w:val="000000"/>
                <w:sz w:val="28"/>
                <w:szCs w:val="28"/>
              </w:rPr>
              <w:t xml:space="preserve"> </w:t>
            </w:r>
            <w:r w:rsidRPr="008F111A">
              <w:rPr>
                <w:sz w:val="28"/>
                <w:szCs w:val="28"/>
              </w:rPr>
              <w:br/>
            </w:r>
            <w:proofErr w:type="spellStart"/>
            <w:r w:rsidRPr="008F111A">
              <w:rPr>
                <w:rFonts w:ascii="Times New Roman" w:eastAsia="Times New Roman" w:hAnsi="Times New Roman"/>
                <w:b/>
                <w:color w:val="000000"/>
                <w:sz w:val="28"/>
                <w:szCs w:val="28"/>
              </w:rPr>
              <w:t>изучения</w:t>
            </w:r>
            <w:proofErr w:type="spellEnd"/>
          </w:p>
        </w:tc>
        <w:tc>
          <w:tcPr>
            <w:tcW w:w="1984"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Виды</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формы</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контроля</w:t>
            </w:r>
            <w:proofErr w:type="spellEnd"/>
          </w:p>
        </w:tc>
      </w:tr>
      <w:tr w:rsidR="00F952A2" w:rsidRPr="008F111A" w:rsidTr="008F111A">
        <w:trPr>
          <w:trHeight w:val="1462"/>
        </w:trPr>
        <w:tc>
          <w:tcPr>
            <w:tcW w:w="708" w:type="dxa"/>
            <w:vMerge/>
            <w:tcBorders>
              <w:left w:val="single" w:sz="4" w:space="0" w:color="000000"/>
              <w:bottom w:val="single" w:sz="4" w:space="0" w:color="000000"/>
              <w:right w:val="single" w:sz="4" w:space="0" w:color="000000"/>
            </w:tcBorders>
          </w:tcPr>
          <w:p w:rsidR="00F952A2" w:rsidRPr="008F111A" w:rsidRDefault="00F952A2">
            <w:pP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30" w:lineRule="auto"/>
              <w:ind w:left="72"/>
              <w:rPr>
                <w:sz w:val="28"/>
                <w:szCs w:val="28"/>
              </w:rPr>
            </w:pPr>
            <w:proofErr w:type="spellStart"/>
            <w:r w:rsidRPr="008F111A">
              <w:rPr>
                <w:rFonts w:ascii="Times New Roman" w:eastAsia="Times New Roman" w:hAnsi="Times New Roman"/>
                <w:b/>
                <w:color w:val="000000"/>
                <w:sz w:val="28"/>
                <w:szCs w:val="28"/>
              </w:rPr>
              <w:t>всего</w:t>
            </w:r>
            <w:proofErr w:type="spellEnd"/>
            <w:r w:rsidRPr="008F111A">
              <w:rPr>
                <w:rFonts w:ascii="Times New Roman" w:eastAsia="Times New Roman" w:hAnsi="Times New Roman"/>
                <w:b/>
                <w:color w:val="000000"/>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контрольные</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работы</w:t>
            </w:r>
            <w:proofErr w:type="spellEnd"/>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952A2" w:rsidRPr="008F111A" w:rsidRDefault="00F952A2">
            <w:pPr>
              <w:autoSpaceDE w:val="0"/>
              <w:autoSpaceDN w:val="0"/>
              <w:spacing w:before="98" w:after="0" w:line="262" w:lineRule="auto"/>
              <w:ind w:left="72"/>
              <w:rPr>
                <w:rFonts w:ascii="Times New Roman" w:hAnsi="Times New Roman" w:cs="Times New Roman"/>
                <w:b/>
                <w:sz w:val="28"/>
                <w:szCs w:val="28"/>
                <w:lang w:val="ru-RU"/>
              </w:rPr>
            </w:pPr>
            <w:r w:rsidRPr="008F111A">
              <w:rPr>
                <w:rFonts w:ascii="Times New Roman" w:hAnsi="Times New Roman" w:cs="Times New Roman"/>
                <w:b/>
                <w:sz w:val="28"/>
                <w:szCs w:val="28"/>
                <w:lang w:val="ru-RU"/>
              </w:rPr>
              <w:t>проверочные работы</w:t>
            </w:r>
          </w:p>
        </w:tc>
        <w:tc>
          <w:tcPr>
            <w:tcW w:w="765" w:type="dxa"/>
            <w:tcBorders>
              <w:top w:val="single" w:sz="4" w:space="0" w:color="000000"/>
              <w:left w:val="single" w:sz="4" w:space="0" w:color="auto"/>
              <w:bottom w:val="single" w:sz="4" w:space="0" w:color="000000"/>
              <w:right w:val="single" w:sz="4" w:space="0" w:color="000000"/>
            </w:tcBorders>
          </w:tcPr>
          <w:p w:rsidR="00F952A2" w:rsidRPr="008F111A" w:rsidRDefault="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практические</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работы</w:t>
            </w:r>
            <w:proofErr w:type="spellEnd"/>
          </w:p>
        </w:tc>
        <w:tc>
          <w:tcPr>
            <w:tcW w:w="1078"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c>
          <w:tcPr>
            <w:tcW w:w="1984"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r>
      <w:tr w:rsidR="00F16E00" w:rsidRPr="008F111A" w:rsidTr="008F111A">
        <w:trPr>
          <w:trHeight w:hRule="exact" w:val="2697"/>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3969" w:type="dxa"/>
            <w:tcBorders>
              <w:top w:val="single" w:sz="4" w:space="0" w:color="000000"/>
              <w:left w:val="single" w:sz="4" w:space="0" w:color="000000"/>
              <w:bottom w:val="single" w:sz="4" w:space="0" w:color="000000"/>
              <w:right w:val="single" w:sz="4" w:space="0" w:color="000000"/>
            </w:tcBorders>
          </w:tcPr>
          <w:p w:rsidR="00A04C63" w:rsidRPr="008F111A" w:rsidRDefault="00A04C63" w:rsidP="00A04C63">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Знакомство с учебником </w:t>
            </w:r>
            <w:proofErr w:type="gramStart"/>
            <w:r w:rsidRPr="008F111A">
              <w:rPr>
                <w:rFonts w:ascii="Times New Roman" w:hAnsi="Times New Roman" w:cs="Times New Roman"/>
                <w:sz w:val="28"/>
                <w:szCs w:val="28"/>
                <w:lang w:val="ru-RU"/>
              </w:rPr>
              <w:t>о литературному чтению</w:t>
            </w:r>
            <w:proofErr w:type="gramEnd"/>
            <w:r w:rsidRPr="008F111A">
              <w:rPr>
                <w:rFonts w:ascii="Times New Roman" w:hAnsi="Times New Roman" w:cs="Times New Roman"/>
                <w:sz w:val="28"/>
                <w:szCs w:val="28"/>
                <w:lang w:val="ru-RU"/>
              </w:rPr>
              <w:t>.</w:t>
            </w:r>
          </w:p>
          <w:p w:rsidR="00A04C63" w:rsidRPr="008F111A" w:rsidRDefault="00A04C63" w:rsidP="00A04C63">
            <w:pPr>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Виды сказок (о животных, бытовые, волшебные). Художественные особенности сказок: построение (композиция), язык (лексика).</w:t>
            </w:r>
          </w:p>
          <w:p w:rsidR="00F16E00" w:rsidRPr="008F111A" w:rsidRDefault="00F16E00" w:rsidP="00A04C63">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01.09</w:t>
            </w:r>
          </w:p>
        </w:tc>
        <w:tc>
          <w:tcPr>
            <w:tcW w:w="1984" w:type="dxa"/>
            <w:tcBorders>
              <w:top w:val="single" w:sz="4" w:space="0" w:color="000000"/>
              <w:left w:val="single" w:sz="4" w:space="0" w:color="000000"/>
              <w:bottom w:val="single" w:sz="4" w:space="0" w:color="000000"/>
              <w:right w:val="single" w:sz="4" w:space="0" w:color="000000"/>
            </w:tcBorders>
          </w:tcPr>
          <w:p w:rsidR="00F16E00" w:rsidRPr="008F111A" w:rsidRDefault="00E0176F">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C028F8" w:rsidRPr="008F111A" w:rsidRDefault="00C028F8">
            <w:pPr>
              <w:rPr>
                <w:sz w:val="28"/>
                <w:szCs w:val="28"/>
                <w:lang w:val="ru-RU"/>
              </w:rPr>
            </w:pPr>
          </w:p>
        </w:tc>
      </w:tr>
      <w:tr w:rsidR="00F16E00" w:rsidRPr="008F111A" w:rsidTr="008F111A">
        <w:trPr>
          <w:trHeight w:hRule="exact" w:val="1120"/>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2.</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A04C63" w:rsidP="00A04C63">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Русские народные песни.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5</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1263"/>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3.</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A04C63"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Докучные сказки.</w:t>
            </w:r>
            <w:r w:rsidRPr="008F111A">
              <w:rPr>
                <w:rFonts w:ascii="Times New Roman" w:hAnsi="Times New Roman" w:cs="Times New Roman"/>
                <w:color w:val="000000"/>
                <w:sz w:val="28"/>
                <w:szCs w:val="28"/>
                <w:lang w:val="ru-RU"/>
              </w:rPr>
              <w:t xml:space="preserve"> Народные промыслы.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D81EBC" w:rsidRPr="008F111A" w:rsidTr="008F111A">
        <w:trPr>
          <w:trHeight w:hRule="exact" w:val="2094"/>
        </w:trPr>
        <w:tc>
          <w:tcPr>
            <w:tcW w:w="708" w:type="dxa"/>
            <w:tcBorders>
              <w:top w:val="single" w:sz="4" w:space="0" w:color="000000"/>
              <w:left w:val="single" w:sz="4" w:space="0" w:color="000000"/>
              <w:bottom w:val="single" w:sz="4" w:space="0" w:color="000000"/>
              <w:right w:val="single" w:sz="4" w:space="0" w:color="000000"/>
            </w:tcBorders>
          </w:tcPr>
          <w:p w:rsidR="00D81EBC"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w:t>
            </w:r>
          </w:p>
        </w:tc>
        <w:tc>
          <w:tcPr>
            <w:tcW w:w="3969" w:type="dxa"/>
            <w:tcBorders>
              <w:top w:val="single" w:sz="4" w:space="0" w:color="000000"/>
              <w:left w:val="single" w:sz="4" w:space="0" w:color="000000"/>
              <w:bottom w:val="single" w:sz="4" w:space="0" w:color="000000"/>
              <w:right w:val="single" w:sz="4" w:space="0" w:color="000000"/>
            </w:tcBorders>
          </w:tcPr>
          <w:p w:rsidR="00D81EBC"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«Сестрица Алёнушка и братец Иванушка». Особенности волшебной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D81EBC"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D81EBC" w:rsidRPr="008F111A" w:rsidRDefault="00D81EBC">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D81EBC" w:rsidRPr="008F111A" w:rsidRDefault="00D81EBC">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D81EBC" w:rsidRPr="008F111A" w:rsidRDefault="00D81EBC">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D81EBC"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D81EBC"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1874"/>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5.</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«Сестрица Алёнушка и братец Иванушка». Деление текста на части.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2700"/>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6.</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6F083A" w:rsidP="00DC14C8">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w:t>
            </w:r>
            <w:r w:rsidR="00DC14C8" w:rsidRPr="008F111A">
              <w:rPr>
                <w:rFonts w:ascii="Times New Roman" w:hAnsi="Times New Roman" w:cs="Times New Roman"/>
                <w:sz w:val="28"/>
                <w:szCs w:val="28"/>
                <w:lang w:val="ru-RU"/>
              </w:rPr>
              <w:t>я сказка «Иван-царевич и Серый В</w:t>
            </w:r>
            <w:r w:rsidRPr="008F111A">
              <w:rPr>
                <w:rFonts w:ascii="Times New Roman" w:hAnsi="Times New Roman" w:cs="Times New Roman"/>
                <w:sz w:val="28"/>
                <w:szCs w:val="28"/>
                <w:lang w:val="ru-RU"/>
              </w:rPr>
              <w:t xml:space="preserve">олк». </w:t>
            </w:r>
            <w:r w:rsidR="00DC14C8" w:rsidRPr="008F111A">
              <w:rPr>
                <w:rFonts w:ascii="Times New Roman" w:hAnsi="Times New Roman" w:cs="Times New Roman"/>
                <w:sz w:val="28"/>
                <w:szCs w:val="28"/>
                <w:lang w:val="ru-RU"/>
              </w:rPr>
              <w:t>Композиция 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EC6A56" w:rsidRPr="008F111A" w:rsidTr="008F111A">
        <w:trPr>
          <w:trHeight w:hRule="exact" w:val="2837"/>
        </w:trPr>
        <w:tc>
          <w:tcPr>
            <w:tcW w:w="708" w:type="dxa"/>
            <w:tcBorders>
              <w:top w:val="single" w:sz="4" w:space="0" w:color="000000"/>
              <w:left w:val="single" w:sz="4" w:space="0" w:color="000000"/>
              <w:bottom w:val="single" w:sz="4" w:space="0" w:color="000000"/>
              <w:right w:val="single" w:sz="4" w:space="0" w:color="000000"/>
            </w:tcBorders>
          </w:tcPr>
          <w:p w:rsidR="00EC6A56"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7.</w:t>
            </w:r>
          </w:p>
        </w:tc>
        <w:tc>
          <w:tcPr>
            <w:tcW w:w="3969" w:type="dxa"/>
            <w:tcBorders>
              <w:top w:val="single" w:sz="4" w:space="0" w:color="000000"/>
              <w:left w:val="single" w:sz="4" w:space="0" w:color="000000"/>
              <w:bottom w:val="single" w:sz="4" w:space="0" w:color="000000"/>
              <w:right w:val="single" w:sz="4" w:space="0" w:color="000000"/>
            </w:tcBorders>
          </w:tcPr>
          <w:p w:rsidR="00EC6A56" w:rsidRPr="008F111A" w:rsidRDefault="00DC14C8">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«Иван-царевич и Серый Волк».</w:t>
            </w:r>
            <w:r w:rsidRPr="008F111A">
              <w:rPr>
                <w:rFonts w:ascii="Times New Roman" w:eastAsia="Times New Roman" w:hAnsi="Times New Roman" w:cs="Times New Roman"/>
                <w:color w:val="000000"/>
                <w:w w:val="97"/>
                <w:sz w:val="28"/>
                <w:szCs w:val="28"/>
                <w:lang w:val="ru-RU"/>
              </w:rPr>
              <w:t xml:space="preserve"> Составление цитатного плана текста с выделением отдельных эпизодов.</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EC6A56"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EC6A56" w:rsidRPr="008F111A" w:rsidRDefault="00EC6A56">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EC6A56" w:rsidRPr="008F111A" w:rsidRDefault="00EC6A56">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EC6A56" w:rsidRPr="008F111A" w:rsidRDefault="00EC6A56">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EC6A56"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3E2A1C"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8F111A" w:rsidTr="008F111A">
        <w:trPr>
          <w:trHeight w:hRule="exact" w:val="1746"/>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8</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56648" w:rsidRPr="008F111A" w:rsidRDefault="006F083A" w:rsidP="00D81EBC">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«Сивка-бурка». Характеристика героев сказки.</w:t>
            </w:r>
            <w:r w:rsidRPr="008F111A">
              <w:rPr>
                <w:rFonts w:ascii="Times New Roman" w:hAnsi="Times New Roman" w:cs="Times New Roman"/>
                <w:color w:val="000000"/>
                <w:sz w:val="28"/>
                <w:szCs w:val="28"/>
                <w:shd w:val="clear" w:color="auto" w:fill="F7F5F5"/>
                <w:lang w:val="ru-RU"/>
              </w:rPr>
              <w:t xml:space="preserve"> Иллюстрация как отражение сюжета волшебной сказки</w:t>
            </w:r>
            <w:r w:rsidR="00DC14C8" w:rsidRPr="008F111A">
              <w:rPr>
                <w:rFonts w:ascii="Times New Roman" w:hAnsi="Times New Roman" w:cs="Times New Roman"/>
                <w:color w:val="000000"/>
                <w:sz w:val="28"/>
                <w:szCs w:val="28"/>
                <w:shd w:val="clear" w:color="auto" w:fill="F7F5F5"/>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9B5413" w:rsidTr="008F111A">
        <w:trPr>
          <w:trHeight w:hRule="exact" w:val="1938"/>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9</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56648"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Стартовая диагностическая работа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15320A" w:rsidP="0015320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 д</w:t>
            </w:r>
            <w:r w:rsidR="00E0176F" w:rsidRPr="008F111A">
              <w:rPr>
                <w:rFonts w:ascii="LiberationSerif" w:hAnsi="LiberationSerif"/>
                <w:color w:val="000000"/>
                <w:sz w:val="28"/>
                <w:szCs w:val="28"/>
                <w:shd w:val="clear" w:color="auto" w:fill="F7FDF7"/>
                <w:lang w:val="ru-RU"/>
              </w:rPr>
              <w:t>иагностическая работа</w:t>
            </w:r>
            <w:r w:rsidRPr="008F111A">
              <w:rPr>
                <w:rFonts w:ascii="LiberationSerif" w:hAnsi="LiberationSerif"/>
                <w:color w:val="000000"/>
                <w:sz w:val="28"/>
                <w:szCs w:val="28"/>
                <w:shd w:val="clear" w:color="auto" w:fill="F7FDF7"/>
                <w:lang w:val="ru-RU"/>
              </w:rPr>
              <w:t xml:space="preserve">  в письменной форме</w:t>
            </w:r>
          </w:p>
        </w:tc>
      </w:tr>
      <w:tr w:rsidR="00A56648" w:rsidRPr="008F111A" w:rsidTr="008F111A">
        <w:trPr>
          <w:trHeight w:hRule="exact" w:val="1860"/>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10</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6F083A" w:rsidP="006F083A">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 xml:space="preserve">Расширение знаний о малых жанрах фольклора (пословицы, </w:t>
            </w:r>
            <w:proofErr w:type="spellStart"/>
            <w:r w:rsidRPr="008F111A">
              <w:rPr>
                <w:rFonts w:ascii="Times New Roman" w:hAnsi="Times New Roman" w:cs="Times New Roman"/>
                <w:color w:val="000000"/>
                <w:sz w:val="28"/>
                <w:szCs w:val="28"/>
                <w:shd w:val="clear" w:color="auto" w:fill="F7F5F5"/>
                <w:lang w:val="ru-RU"/>
              </w:rPr>
              <w:t>потешки</w:t>
            </w:r>
            <w:proofErr w:type="spellEnd"/>
            <w:r w:rsidRPr="008F111A">
              <w:rPr>
                <w:rFonts w:ascii="Times New Roman" w:hAnsi="Times New Roman" w:cs="Times New Roman"/>
                <w:color w:val="000000"/>
                <w:sz w:val="28"/>
                <w:szCs w:val="28"/>
                <w:shd w:val="clear" w:color="auto" w:fill="F7F5F5"/>
                <w:lang w:val="ru-RU"/>
              </w:rPr>
              <w:t>, считалки, небылицы, скороговорки, загадки).</w:t>
            </w:r>
          </w:p>
          <w:p w:rsidR="006F083A" w:rsidRPr="008F111A" w:rsidRDefault="006F083A" w:rsidP="006F083A">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(нет в учебнике)</w:t>
            </w:r>
          </w:p>
          <w:p w:rsidR="00A56648" w:rsidRPr="008F111A" w:rsidRDefault="00A56648">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DC14C8" w:rsidRPr="008F111A" w:rsidTr="008F111A">
        <w:trPr>
          <w:trHeight w:hRule="exact" w:val="2522"/>
        </w:trPr>
        <w:tc>
          <w:tcPr>
            <w:tcW w:w="708" w:type="dxa"/>
            <w:tcBorders>
              <w:top w:val="single" w:sz="4" w:space="0" w:color="000000"/>
              <w:left w:val="single" w:sz="4" w:space="0" w:color="000000"/>
              <w:bottom w:val="single" w:sz="4" w:space="0" w:color="000000"/>
              <w:right w:val="single" w:sz="4" w:space="0" w:color="000000"/>
            </w:tcBorders>
          </w:tcPr>
          <w:p w:rsidR="00DC14C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11.</w:t>
            </w:r>
          </w:p>
        </w:tc>
        <w:tc>
          <w:tcPr>
            <w:tcW w:w="3969" w:type="dxa"/>
            <w:tcBorders>
              <w:top w:val="single" w:sz="4" w:space="0" w:color="000000"/>
              <w:left w:val="single" w:sz="4" w:space="0" w:color="000000"/>
              <w:bottom w:val="single" w:sz="4" w:space="0" w:color="000000"/>
              <w:right w:val="single" w:sz="4" w:space="0" w:color="000000"/>
            </w:tcBorders>
          </w:tcPr>
          <w:p w:rsidR="00DC14C8" w:rsidRPr="008F111A" w:rsidRDefault="00B5542B" w:rsidP="00B5542B">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hAnsi="Times New Roman" w:cs="Times New Roman"/>
                <w:color w:val="000000"/>
                <w:sz w:val="28"/>
                <w:szCs w:val="28"/>
                <w:shd w:val="clear" w:color="auto" w:fill="F7F5F5"/>
                <w:lang w:val="ru-RU"/>
              </w:rPr>
              <w:t xml:space="preserve">Пословицы народов России. Оценка их значения в устной речи. Сравнение пословиц на одну тему. </w:t>
            </w:r>
            <w:r w:rsidRPr="008F111A">
              <w:rPr>
                <w:rFonts w:ascii="Times New Roman" w:eastAsia="Times New Roman" w:hAnsi="Times New Roman" w:cs="Times New Roman"/>
                <w:color w:val="000000"/>
                <w:w w:val="97"/>
                <w:sz w:val="28"/>
                <w:szCs w:val="28"/>
                <w:lang w:val="ru-RU"/>
              </w:rPr>
              <w:t>Рассказ о В. И. Дале, знакомство с его книгами, чтение пословиц по определённой теме.</w:t>
            </w:r>
          </w:p>
          <w:p w:rsidR="00B5542B" w:rsidRPr="008F111A" w:rsidRDefault="00B5542B" w:rsidP="00B5542B">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DC14C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DC14C8" w:rsidRPr="008F111A" w:rsidRDefault="00DC14C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DC14C8" w:rsidRPr="008F111A" w:rsidRDefault="00DC14C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DC14C8" w:rsidRPr="008F111A" w:rsidRDefault="00DC14C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DC14C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DC14C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8F111A" w:rsidTr="008F111A">
        <w:trPr>
          <w:trHeight w:hRule="exact" w:val="3116"/>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12</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B5542B" w:rsidRPr="008F111A" w:rsidRDefault="00B5542B" w:rsidP="00B5542B">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Знакомство с видами загадок. Пословицы народов России (значение, характеристика, нравственная основа). Выразительность речи.</w:t>
            </w:r>
          </w:p>
          <w:p w:rsidR="00A56648" w:rsidRPr="008F111A" w:rsidRDefault="00B5542B" w:rsidP="00B5542B">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9B5413" w:rsidTr="008F111A">
        <w:trPr>
          <w:trHeight w:hRule="exact" w:val="1972"/>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13</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FF7BFA"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Проверочная работа по разделу «Устное народное творчество»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FF7BFA"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03.10</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E0176F" w:rsidP="00E0176F">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w:t>
            </w:r>
            <w:r w:rsidR="00835989" w:rsidRPr="008F111A">
              <w:rPr>
                <w:rFonts w:ascii="LiberationSerif" w:hAnsi="LiberationSerif"/>
                <w:color w:val="000000"/>
                <w:sz w:val="28"/>
                <w:szCs w:val="28"/>
                <w:shd w:val="clear" w:color="auto" w:fill="F7FDF7"/>
                <w:lang w:val="ru-RU"/>
              </w:rPr>
              <w:t>е</w:t>
            </w:r>
            <w:r w:rsidR="00A258DE" w:rsidRPr="008F111A">
              <w:rPr>
                <w:rFonts w:ascii="LiberationSerif" w:hAnsi="LiberationSerif"/>
                <w:color w:val="000000"/>
                <w:sz w:val="28"/>
                <w:szCs w:val="28"/>
                <w:shd w:val="clear" w:color="auto" w:fill="F7FDF7"/>
                <w:lang w:val="ru-RU"/>
              </w:rPr>
              <w:t>кущий контроль: проверочная работа в письменной форме.</w:t>
            </w:r>
          </w:p>
          <w:p w:rsidR="00E0176F" w:rsidRPr="008F111A" w:rsidRDefault="00E0176F" w:rsidP="00E0176F">
            <w:pPr>
              <w:rPr>
                <w:rFonts w:ascii="LiberationSerif" w:hAnsi="LiberationSerif"/>
                <w:color w:val="000000"/>
                <w:sz w:val="28"/>
                <w:szCs w:val="28"/>
                <w:shd w:val="clear" w:color="auto" w:fill="F7FDF7"/>
                <w:lang w:val="ru-RU"/>
              </w:rPr>
            </w:pPr>
          </w:p>
          <w:p w:rsidR="006F083A" w:rsidRPr="008F111A" w:rsidRDefault="006F083A" w:rsidP="006F083A">
            <w:pPr>
              <w:rPr>
                <w:rFonts w:ascii="Times New Roman" w:hAnsi="Times New Roman" w:cs="Times New Roman"/>
                <w:sz w:val="28"/>
                <w:szCs w:val="28"/>
                <w:lang w:val="ru-RU"/>
              </w:rPr>
            </w:pPr>
          </w:p>
        </w:tc>
      </w:tr>
      <w:tr w:rsidR="006F083A" w:rsidRPr="009B5413" w:rsidTr="008F111A">
        <w:trPr>
          <w:trHeight w:hRule="exact" w:val="2573"/>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14</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6F083A"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Наши проекты «Сочиняем  волшебную сказку».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B40680" w:rsidP="006F083A">
            <w:pPr>
              <w:autoSpaceDE w:val="0"/>
              <w:autoSpaceDN w:val="0"/>
              <w:spacing w:before="98" w:after="0" w:line="262"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984" w:type="dxa"/>
            <w:tcBorders>
              <w:top w:val="single" w:sz="4" w:space="0" w:color="000000"/>
              <w:left w:val="single" w:sz="4" w:space="0" w:color="000000"/>
              <w:bottom w:val="single" w:sz="4" w:space="0" w:color="000000"/>
              <w:right w:val="single" w:sz="4" w:space="0" w:color="000000"/>
            </w:tcBorders>
          </w:tcPr>
          <w:p w:rsidR="00A258DE" w:rsidRPr="008F111A" w:rsidRDefault="00A258DE"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Текущий контроль: практическая работа в форме проектной деятельности.</w:t>
            </w:r>
          </w:p>
          <w:p w:rsidR="00A22207" w:rsidRPr="008F111A" w:rsidRDefault="00A22207" w:rsidP="006F083A">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Самооценка с использованием «Оценочного листа».</w:t>
            </w:r>
          </w:p>
        </w:tc>
      </w:tr>
      <w:tr w:rsidR="006F083A" w:rsidRPr="008F111A" w:rsidTr="008F111A">
        <w:trPr>
          <w:trHeight w:hRule="exact" w:val="2554"/>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15</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015A4" w:rsidRPr="008F111A" w:rsidRDefault="002F106D" w:rsidP="008A1E25">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Знакомство с </w:t>
            </w:r>
            <w:proofErr w:type="gramStart"/>
            <w:r w:rsidRPr="008F111A">
              <w:rPr>
                <w:rStyle w:val="fontstyle01"/>
                <w:rFonts w:ascii="Times New Roman" w:hAnsi="Times New Roman" w:cs="Times New Roman"/>
                <w:sz w:val="28"/>
                <w:szCs w:val="28"/>
                <w:lang w:val="ru-RU"/>
              </w:rPr>
              <w:t>разделом</w:t>
            </w:r>
            <w:r w:rsidR="007015A4" w:rsidRPr="008F111A">
              <w:rPr>
                <w:rStyle w:val="fontstyle01"/>
                <w:rFonts w:ascii="Times New Roman" w:hAnsi="Times New Roman" w:cs="Times New Roman"/>
                <w:sz w:val="28"/>
                <w:szCs w:val="28"/>
                <w:lang w:val="ru-RU"/>
              </w:rPr>
              <w:t>«</w:t>
            </w:r>
            <w:proofErr w:type="gramEnd"/>
            <w:r w:rsidRPr="008F111A">
              <w:rPr>
                <w:rFonts w:ascii="Times New Roman" w:eastAsia="Times New Roman" w:hAnsi="Times New Roman"/>
                <w:color w:val="000000"/>
                <w:w w:val="97"/>
                <w:sz w:val="28"/>
                <w:szCs w:val="28"/>
                <w:lang w:val="ru-RU"/>
              </w:rPr>
              <w:t>Поэтическая тетрадь</w:t>
            </w:r>
            <w:r w:rsidR="007015A4" w:rsidRPr="008F111A">
              <w:rPr>
                <w:rFonts w:ascii="Times New Roman" w:eastAsia="Times New Roman" w:hAnsi="Times New Roman"/>
                <w:color w:val="000000"/>
                <w:w w:val="97"/>
                <w:sz w:val="28"/>
                <w:szCs w:val="28"/>
                <w:lang w:val="ru-RU"/>
              </w:rPr>
              <w:t>».</w:t>
            </w:r>
          </w:p>
          <w:p w:rsidR="008A1E25" w:rsidRPr="008F111A" w:rsidRDefault="00A82AFC" w:rsidP="008A1E25">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Что знаем и умеем. В мире книг.</w:t>
            </w:r>
          </w:p>
          <w:p w:rsidR="006F083A" w:rsidRPr="008F111A" w:rsidRDefault="008A1E25" w:rsidP="008A1E25">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Ф. Тютчев. «Листья»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7E4EBE">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858"/>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16</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А. </w:t>
            </w:r>
            <w:proofErr w:type="gramStart"/>
            <w:r w:rsidRPr="008F111A">
              <w:rPr>
                <w:rFonts w:ascii="Times New Roman" w:hAnsi="Times New Roman" w:cs="Times New Roman"/>
                <w:color w:val="000000"/>
                <w:sz w:val="28"/>
                <w:szCs w:val="28"/>
                <w:lang w:val="ru-RU"/>
              </w:rPr>
              <w:t>Фет  «</w:t>
            </w:r>
            <w:proofErr w:type="gramEnd"/>
            <w:r w:rsidRPr="008F111A">
              <w:rPr>
                <w:rFonts w:ascii="Times New Roman" w:hAnsi="Times New Roman" w:cs="Times New Roman"/>
                <w:color w:val="000000"/>
                <w:sz w:val="28"/>
                <w:szCs w:val="28"/>
                <w:lang w:val="ru-RU"/>
              </w:rPr>
              <w:t>Мама, глянь</w:t>
            </w:r>
            <w:r w:rsidR="00C028F8" w:rsidRPr="008F111A">
              <w:rPr>
                <w:rFonts w:ascii="Times New Roman" w:hAnsi="Times New Roman" w:cs="Times New Roman"/>
                <w:color w:val="000000"/>
                <w:sz w:val="28"/>
                <w:szCs w:val="28"/>
                <w:lang w:val="ru-RU"/>
              </w:rPr>
              <w:t>-</w:t>
            </w:r>
            <w:r w:rsidRPr="008F111A">
              <w:rPr>
                <w:rFonts w:ascii="Times New Roman" w:hAnsi="Times New Roman" w:cs="Times New Roman"/>
                <w:color w:val="000000"/>
                <w:sz w:val="28"/>
                <w:szCs w:val="28"/>
                <w:lang w:val="ru-RU"/>
              </w:rPr>
              <w:t>ка из окошка»</w:t>
            </w:r>
            <w:r w:rsidRPr="008F111A">
              <w:rPr>
                <w:rStyle w:val="fontstyle01"/>
                <w:rFonts w:ascii="Times New Roman" w:hAnsi="Times New Roman" w:cs="Times New Roman"/>
                <w:sz w:val="28"/>
                <w:szCs w:val="28"/>
                <w:lang w:val="ru-RU"/>
              </w:rPr>
              <w:t>Картины природы.   Выразительное чтение стихотворения.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A22207"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696"/>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17</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И. Никитин. «Встреча зимы». Заголовок стихотворения. Подвижные картины природы. Олицетворение как приём создания картины природы.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133"/>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18</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8A1E25">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И. Суриков «Детство»</w:t>
            </w:r>
            <w:r w:rsidRPr="008F111A">
              <w:rPr>
                <w:rStyle w:val="2c"/>
                <w:rFonts w:ascii="Times New Roman" w:hAnsi="Times New Roman" w:cs="Times New Roman"/>
                <w:szCs w:val="28"/>
                <w:lang w:val="ru-RU"/>
              </w:rPr>
              <w:t>,</w:t>
            </w:r>
            <w:r w:rsidRPr="008F111A">
              <w:rPr>
                <w:rFonts w:ascii="Times New Roman" w:hAnsi="Times New Roman" w:cs="Times New Roman"/>
                <w:color w:val="000000"/>
                <w:sz w:val="28"/>
                <w:szCs w:val="28"/>
                <w:lang w:val="ru-RU"/>
              </w:rPr>
              <w:t xml:space="preserve">  «Зима». </w:t>
            </w:r>
            <w:r w:rsidRPr="008F111A">
              <w:rPr>
                <w:rStyle w:val="fontstyle01"/>
                <w:rFonts w:ascii="Times New Roman" w:hAnsi="Times New Roman" w:cs="Times New Roman"/>
                <w:sz w:val="28"/>
                <w:szCs w:val="28"/>
                <w:lang w:val="ru-RU"/>
              </w:rPr>
              <w:t xml:space="preserve">Сравнение как средство </w:t>
            </w:r>
            <w:proofErr w:type="spellStart"/>
            <w:r w:rsidRPr="008F111A">
              <w:rPr>
                <w:rStyle w:val="fontstyle01"/>
                <w:rFonts w:ascii="Times New Roman" w:hAnsi="Times New Roman" w:cs="Times New Roman"/>
                <w:sz w:val="28"/>
                <w:szCs w:val="28"/>
                <w:lang w:val="ru-RU"/>
              </w:rPr>
              <w:t>созданиякартины</w:t>
            </w:r>
            <w:proofErr w:type="spellEnd"/>
            <w:r w:rsidRPr="008F111A">
              <w:rPr>
                <w:rStyle w:val="fontstyle01"/>
                <w:rFonts w:ascii="Times New Roman" w:hAnsi="Times New Roman" w:cs="Times New Roman"/>
                <w:sz w:val="28"/>
                <w:szCs w:val="28"/>
                <w:lang w:val="ru-RU"/>
              </w:rPr>
              <w:t xml:space="preserve"> природы в лирическом</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стихотворении.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685"/>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19</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 xml:space="preserve">Н. Некрасов. «Не ветер </w:t>
            </w:r>
            <w:proofErr w:type="spellStart"/>
            <w:r w:rsidRPr="008F111A">
              <w:rPr>
                <w:rStyle w:val="fontstyle01"/>
                <w:rFonts w:ascii="Times New Roman" w:hAnsi="Times New Roman" w:cs="Times New Roman"/>
                <w:sz w:val="28"/>
                <w:szCs w:val="28"/>
                <w:lang w:val="ru-RU"/>
              </w:rPr>
              <w:t>бушуетнад</w:t>
            </w:r>
            <w:proofErr w:type="spellEnd"/>
            <w:r w:rsidRPr="008F111A">
              <w:rPr>
                <w:rStyle w:val="fontstyle01"/>
                <w:rFonts w:ascii="Times New Roman" w:hAnsi="Times New Roman" w:cs="Times New Roman"/>
                <w:sz w:val="28"/>
                <w:szCs w:val="28"/>
                <w:lang w:val="ru-RU"/>
              </w:rPr>
              <w:t xml:space="preserve"> бором...». </w:t>
            </w:r>
            <w:proofErr w:type="spellStart"/>
            <w:r w:rsidRPr="008F111A">
              <w:rPr>
                <w:rStyle w:val="fontstyle01"/>
                <w:rFonts w:ascii="Times New Roman" w:hAnsi="Times New Roman" w:cs="Times New Roman"/>
                <w:sz w:val="28"/>
                <w:szCs w:val="28"/>
              </w:rPr>
              <w:t>Выразительное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чтение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стихотворения</w:t>
            </w:r>
            <w:proofErr w:type="spellEnd"/>
            <w:r w:rsidRPr="008F111A">
              <w:rPr>
                <w:rStyle w:val="fontstyle01"/>
                <w:rFonts w:ascii="Times New Roman" w:hAnsi="Times New Roman" w:cs="Times New Roman"/>
                <w:sz w:val="28"/>
                <w:szCs w:val="28"/>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3E2A1C">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9B5413" w:rsidTr="008F111A">
        <w:trPr>
          <w:trHeight w:hRule="exact" w:val="2274"/>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20</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A82AFC" w:rsidP="002F106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Проверочная работа по разделу </w:t>
            </w:r>
            <w:r w:rsidR="002F106D" w:rsidRPr="008F111A">
              <w:rPr>
                <w:rStyle w:val="fontstyle01"/>
                <w:rFonts w:ascii="Times New Roman" w:hAnsi="Times New Roman" w:cs="Times New Roman"/>
                <w:sz w:val="28"/>
                <w:szCs w:val="28"/>
                <w:lang w:val="ru-RU"/>
              </w:rPr>
              <w:t>«</w:t>
            </w:r>
            <w:r w:rsidR="002F106D" w:rsidRPr="008F111A">
              <w:rPr>
                <w:rFonts w:ascii="Times New Roman" w:eastAsia="Times New Roman" w:hAnsi="Times New Roman"/>
                <w:color w:val="000000"/>
                <w:w w:val="97"/>
                <w:sz w:val="28"/>
                <w:szCs w:val="28"/>
                <w:lang w:val="ru-RU"/>
              </w:rPr>
              <w:t>Поэтическая тетрадь»</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AE4467" w:rsidP="006F083A">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8A1E25" w:rsidRPr="008F111A" w:rsidTr="008F111A">
        <w:trPr>
          <w:trHeight w:hRule="exact" w:val="3388"/>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21</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A82AFC">
            <w:pPr>
              <w:shd w:val="clear" w:color="auto" w:fill="FFFFFF" w:themeFill="background1"/>
              <w:rPr>
                <w:rFonts w:ascii="Times New Roman" w:hAnsi="Times New Roman" w:cs="Times New Roman"/>
                <w:color w:val="242021"/>
                <w:sz w:val="28"/>
                <w:szCs w:val="28"/>
                <w:lang w:val="ru-RU"/>
              </w:rPr>
            </w:pPr>
            <w:r w:rsidRPr="008F111A">
              <w:rPr>
                <w:rStyle w:val="fontstyle01"/>
                <w:rFonts w:ascii="Times New Roman" w:hAnsi="Times New Roman" w:cs="Times New Roman"/>
                <w:sz w:val="28"/>
                <w:szCs w:val="28"/>
                <w:lang w:val="ru-RU"/>
              </w:rPr>
              <w:t xml:space="preserve">Знакомство с </w:t>
            </w:r>
            <w:r w:rsidR="00A82AFC" w:rsidRPr="008F111A">
              <w:rPr>
                <w:rStyle w:val="fontstyle01"/>
                <w:rFonts w:ascii="Times New Roman" w:hAnsi="Times New Roman" w:cs="Times New Roman"/>
                <w:sz w:val="28"/>
                <w:szCs w:val="28"/>
                <w:lang w:val="ru-RU"/>
              </w:rPr>
              <w:t>разделом «Великие русские писатели» Что знаем и умеем</w:t>
            </w:r>
            <w:r w:rsidRPr="008F111A">
              <w:rPr>
                <w:rStyle w:val="fontstyle01"/>
                <w:rFonts w:ascii="Times New Roman" w:hAnsi="Times New Roman" w:cs="Times New Roman"/>
                <w:sz w:val="28"/>
                <w:szCs w:val="28"/>
                <w:lang w:val="ru-RU"/>
              </w:rPr>
              <w:t>.</w:t>
            </w:r>
            <w:r w:rsidR="00A82AFC" w:rsidRPr="008F111A">
              <w:rPr>
                <w:rStyle w:val="fontstyle01"/>
                <w:rFonts w:ascii="Times New Roman" w:hAnsi="Times New Roman" w:cs="Times New Roman"/>
                <w:sz w:val="28"/>
                <w:szCs w:val="28"/>
                <w:lang w:val="ru-RU"/>
              </w:rPr>
              <w:t xml:space="preserve"> В мире книг.</w:t>
            </w:r>
            <w:r w:rsidRPr="008F111A">
              <w:rPr>
                <w:rFonts w:ascii="Times New Roman" w:hAnsi="Times New Roman" w:cs="Times New Roman"/>
                <w:color w:val="242021"/>
                <w:sz w:val="28"/>
                <w:szCs w:val="28"/>
                <w:lang w:val="ru-RU"/>
              </w:rPr>
              <w:br/>
            </w:r>
            <w:r w:rsidRPr="008F111A">
              <w:rPr>
                <w:rFonts w:ascii="Times New Roman" w:hAnsi="Times New Roman" w:cs="Times New Roman"/>
                <w:color w:val="000000"/>
                <w:sz w:val="28"/>
                <w:szCs w:val="28"/>
                <w:lang w:val="ru-RU"/>
              </w:rPr>
              <w:t>Подготовка сообщения «Что интересного я узнал о жизни А. Пушкина»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699"/>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22</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Лирические стихотворения. Настроение</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стихотворения. Средства художественной выразительности: эпитет, сравнение.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705"/>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23</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А.С. Пушкин. «Зимнее утро»</w:t>
            </w:r>
            <w:r w:rsidR="008F111A">
              <w:rPr>
                <w:rFonts w:ascii="Times New Roman" w:hAnsi="Times New Roman" w:cs="Times New Roman"/>
                <w:sz w:val="28"/>
                <w:szCs w:val="28"/>
                <w:lang w:val="ru-RU"/>
              </w:rPr>
              <w:t xml:space="preserve"> </w:t>
            </w:r>
            <w:r w:rsidR="00C02EBF" w:rsidRPr="008F111A">
              <w:rPr>
                <w:rStyle w:val="fontstyle01"/>
                <w:rFonts w:ascii="Times New Roman" w:hAnsi="Times New Roman" w:cs="Times New Roman"/>
                <w:sz w:val="28"/>
                <w:szCs w:val="28"/>
                <w:lang w:val="ru-RU"/>
              </w:rPr>
              <w:t>Средства художественной выразительности (сравнение, эпитет); рифма, ритм.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262"/>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24</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C02EBF"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 xml:space="preserve">А.С. Пушкин. «Зимний вечер». </w:t>
            </w:r>
            <w:r w:rsidRPr="008F111A">
              <w:rPr>
                <w:rStyle w:val="fontstyle01"/>
                <w:rFonts w:ascii="Times New Roman" w:hAnsi="Times New Roman" w:cs="Times New Roman"/>
                <w:sz w:val="28"/>
                <w:szCs w:val="28"/>
                <w:lang w:val="ru-RU"/>
              </w:rPr>
              <w:t>Средства художественной выразительности (сравнение, эпитет); рифма, ритм.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25</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1E76C8"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А.С. Пушкин</w:t>
            </w:r>
            <w:r w:rsidR="00C02EBF" w:rsidRPr="008F111A">
              <w:rPr>
                <w:rFonts w:ascii="Times New Roman" w:hAnsi="Times New Roman" w:cs="Times New Roman"/>
                <w:sz w:val="28"/>
                <w:szCs w:val="28"/>
                <w:lang w:val="ru-RU"/>
              </w:rPr>
              <w:t xml:space="preserve"> «Сказка о царе </w:t>
            </w:r>
            <w:proofErr w:type="spellStart"/>
            <w:r w:rsidR="00C02EBF"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00C02EBF"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Тема</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сказки. События сказочного текста.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07.11</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839"/>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26</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Особенности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волшебной сказки. Герои литературной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1561"/>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27</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Нравственный</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смысл сказки А. С. Пушкина.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28</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 xml:space="preserve">Рисунки И. </w:t>
            </w:r>
            <w:proofErr w:type="spellStart"/>
            <w:r w:rsidRPr="008F111A">
              <w:rPr>
                <w:rStyle w:val="fontstyle01"/>
                <w:rFonts w:ascii="Times New Roman" w:hAnsi="Times New Roman" w:cs="Times New Roman"/>
                <w:sz w:val="28"/>
                <w:szCs w:val="28"/>
                <w:lang w:val="ru-RU"/>
              </w:rPr>
              <w:t>Билибина</w:t>
            </w:r>
            <w:proofErr w:type="spellEnd"/>
            <w:r w:rsidRPr="008F111A">
              <w:rPr>
                <w:rStyle w:val="fontstyle01"/>
                <w:rFonts w:ascii="Times New Roman" w:hAnsi="Times New Roman" w:cs="Times New Roman"/>
                <w:sz w:val="28"/>
                <w:szCs w:val="28"/>
                <w:lang w:val="ru-RU"/>
              </w:rPr>
              <w:t xml:space="preserve"> к сказке. Соотнесение рисунков с художественным текстом, их сравнение.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814"/>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29</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755A62">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И. А.</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Крылов — великий русский баснописец. Басни И. А.</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Крылова: назначение, темы и герои, особенности языка (Эзопов язык). Явная и скрытая мораль басен.</w:t>
            </w:r>
          </w:p>
          <w:p w:rsidR="00C02EBF" w:rsidRPr="008F111A" w:rsidRDefault="00755A62" w:rsidP="00755A62">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Басня </w:t>
            </w:r>
            <w:r w:rsidR="00C02EBF" w:rsidRPr="008F111A">
              <w:rPr>
                <w:rFonts w:ascii="Times New Roman" w:hAnsi="Times New Roman" w:cs="Times New Roman"/>
                <w:sz w:val="28"/>
                <w:szCs w:val="28"/>
                <w:lang w:val="ru-RU"/>
              </w:rPr>
              <w:t>«Мартышка и очки».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3008"/>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30</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6F083A">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И.А. Крылов. Басня «Ворона и лисица».</w:t>
            </w:r>
            <w:proofErr w:type="spellStart"/>
            <w:r w:rsidRPr="008F111A">
              <w:rPr>
                <w:rStyle w:val="fontstyle01"/>
                <w:rFonts w:ascii="Times New Roman" w:hAnsi="Times New Roman" w:cs="Times New Roman"/>
                <w:sz w:val="28"/>
                <w:szCs w:val="28"/>
                <w:lang w:val="ru-RU"/>
              </w:rPr>
              <w:t>Инсценирование</w:t>
            </w:r>
            <w:proofErr w:type="spellEnd"/>
            <w:r w:rsidRPr="008F111A">
              <w:rPr>
                <w:rStyle w:val="fontstyle01"/>
                <w:rFonts w:ascii="Times New Roman" w:hAnsi="Times New Roman" w:cs="Times New Roman"/>
                <w:sz w:val="28"/>
                <w:szCs w:val="28"/>
                <w:lang w:val="ru-RU"/>
              </w:rPr>
              <w:t xml:space="preserve"> басни.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A860B2"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1845"/>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31</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21AF7" w:rsidRPr="008F111A" w:rsidRDefault="00A21AF7" w:rsidP="00A21AF7">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Жизнь и творчество М.Ю. Лермонтова. </w:t>
            </w:r>
          </w:p>
          <w:p w:rsidR="00C02EBF" w:rsidRPr="008F111A" w:rsidRDefault="00891C7A" w:rsidP="00A21AF7">
            <w:pPr>
              <w:shd w:val="clear" w:color="auto" w:fill="FFFFFF" w:themeFill="background1"/>
              <w:rPr>
                <w:rStyle w:val="fontstyle01"/>
                <w:rFonts w:ascii="Times New Roman" w:hAnsi="Times New Roman" w:cs="Times New Roman"/>
                <w:sz w:val="28"/>
                <w:szCs w:val="28"/>
                <w:lang w:val="ru-RU"/>
              </w:rPr>
            </w:pPr>
            <w:r w:rsidRPr="008F111A">
              <w:rPr>
                <w:rFonts w:ascii="Times New Roman" w:eastAsia="Times New Roman" w:hAnsi="Times New Roman"/>
                <w:color w:val="000000"/>
                <w:w w:val="97"/>
                <w:sz w:val="28"/>
                <w:szCs w:val="28"/>
                <w:lang w:val="ru-RU"/>
              </w:rPr>
              <w:t>М.Ю. Лермонтов. «Утес». Настроение стихотворения.</w:t>
            </w:r>
            <w:r w:rsidR="00C02EBF" w:rsidRPr="008F111A">
              <w:rPr>
                <w:rFonts w:ascii="Times New Roman" w:hAnsi="Times New Roman" w:cs="Times New Roman"/>
                <w:color w:val="242021"/>
                <w:sz w:val="28"/>
                <w:szCs w:val="28"/>
                <w:lang w:val="ru-RU"/>
              </w:rPr>
              <w:br/>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255"/>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32</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755A62"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М. Ю. Лермонтов «На севере диком», «Осень».</w:t>
            </w:r>
            <w:r w:rsidR="00A21AF7" w:rsidRPr="008F111A">
              <w:rPr>
                <w:rFonts w:ascii="Times New Roman" w:hAnsi="Times New Roman" w:cs="Times New Roman"/>
                <w:color w:val="000000"/>
                <w:sz w:val="28"/>
                <w:szCs w:val="28"/>
                <w:lang w:val="ru-RU"/>
              </w:rPr>
              <w:t xml:space="preserve"> Средства художественной выразительности (сравнение, эпитет, олицетворение).</w:t>
            </w:r>
          </w:p>
          <w:p w:rsidR="00A21AF7" w:rsidRPr="008F111A" w:rsidRDefault="00A21AF7" w:rsidP="006F083A">
            <w:pPr>
              <w:shd w:val="clear" w:color="auto" w:fill="FFFFFF" w:themeFill="background1"/>
              <w:rPr>
                <w:rStyle w:val="fontstyle01"/>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133"/>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33</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Л. Толстой. Детство Л. Толстого.</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Из воспоминаний писателя. Подготовка сообщения о жизни 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творчестве писателя.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34</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Сравнение текста рассуждения и текста-описания.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Pr>
          <w:p w:rsidR="009525D9"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35</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Поговорим о самом главном. Л.Н. Толстой «Акула». </w:t>
            </w:r>
            <w:proofErr w:type="spellStart"/>
            <w:r w:rsidRPr="008F111A">
              <w:rPr>
                <w:rStyle w:val="fontstyle01"/>
                <w:rFonts w:ascii="Times New Roman" w:hAnsi="Times New Roman" w:cs="Times New Roman"/>
                <w:sz w:val="28"/>
                <w:szCs w:val="28"/>
              </w:rPr>
              <w:t>Составление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различных</w:t>
            </w:r>
            <w:proofErr w:type="spellEnd"/>
            <w:r w:rsidR="008F111A">
              <w:rPr>
                <w:rStyle w:val="fontstyle01"/>
                <w:rFonts w:ascii="Times New Roman" w:hAnsi="Times New Roman" w:cs="Times New Roman"/>
                <w:sz w:val="28"/>
                <w:szCs w:val="28"/>
                <w:lang w:val="ru-RU"/>
              </w:rPr>
              <w:t xml:space="preserve"> </w:t>
            </w:r>
            <w:proofErr w:type="spellStart"/>
            <w:r w:rsidRPr="008F111A">
              <w:rPr>
                <w:rStyle w:val="fontstyle01"/>
                <w:rFonts w:ascii="Times New Roman" w:hAnsi="Times New Roman" w:cs="Times New Roman"/>
                <w:sz w:val="28"/>
                <w:szCs w:val="28"/>
              </w:rPr>
              <w:t>вариантов</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плана</w:t>
            </w:r>
            <w:proofErr w:type="spellEnd"/>
            <w:r w:rsidRPr="008F111A">
              <w:rPr>
                <w:rStyle w:val="fontstyle01"/>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36</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Fonts w:ascii="Times New Roman" w:hAnsi="Times New Roman" w:cs="Times New Roman"/>
                <w:b/>
                <w:color w:val="000000"/>
                <w:sz w:val="28"/>
                <w:szCs w:val="28"/>
                <w:lang w:val="ru-RU"/>
              </w:rPr>
            </w:pPr>
            <w:r w:rsidRPr="008F111A">
              <w:rPr>
                <w:rFonts w:ascii="Times New Roman" w:hAnsi="Times New Roman" w:cs="Times New Roman"/>
                <w:color w:val="000000"/>
                <w:sz w:val="28"/>
                <w:szCs w:val="28"/>
                <w:lang w:val="ru-RU"/>
              </w:rPr>
              <w:t>Как хорошо уметь читать. Л.Н. Толстой «Прыжок».</w:t>
            </w:r>
            <w:r w:rsidRPr="008F111A">
              <w:rPr>
                <w:rStyle w:val="fontstyle01"/>
                <w:rFonts w:ascii="Times New Roman" w:hAnsi="Times New Roman" w:cs="Times New Roman"/>
                <w:sz w:val="28"/>
                <w:szCs w:val="28"/>
                <w:lang w:val="ru-RU"/>
              </w:rPr>
              <w:t xml:space="preserve"> Тема и главная мысль</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рассказа.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01.12</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9525D9">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9B5413"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37</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A82AFC"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«Великие русские писатели»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5</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AE4467" w:rsidP="00223766">
            <w:pPr>
              <w:rPr>
                <w:rFonts w:ascii="Times New Roman" w:hAnsi="Times New Roman" w:cs="Times New Roman"/>
                <w:b/>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755A62" w:rsidRPr="008F111A" w:rsidTr="008F111A">
        <w:trPr>
          <w:trHeight w:hRule="exact" w:val="225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38</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Знакомство с названием раздела</w:t>
            </w:r>
            <w:r w:rsidR="00A82AFC" w:rsidRPr="008F111A">
              <w:rPr>
                <w:rStyle w:val="fontstyle01"/>
                <w:rFonts w:ascii="Times New Roman" w:hAnsi="Times New Roman" w:cs="Times New Roman"/>
                <w:sz w:val="28"/>
                <w:szCs w:val="28"/>
                <w:lang w:val="ru-RU"/>
              </w:rPr>
              <w:t xml:space="preserve"> «Литературные сказки. Что знаем и умеем</w:t>
            </w:r>
            <w:r w:rsidRPr="008F111A">
              <w:rPr>
                <w:rStyle w:val="fontstyle01"/>
                <w:rFonts w:ascii="Times New Roman" w:hAnsi="Times New Roman" w:cs="Times New Roman"/>
                <w:sz w:val="28"/>
                <w:szCs w:val="28"/>
                <w:lang w:val="ru-RU"/>
              </w:rPr>
              <w:t>.</w:t>
            </w:r>
            <w:r w:rsidR="00A82AFC" w:rsidRPr="008F111A">
              <w:rPr>
                <w:rStyle w:val="fontstyle01"/>
                <w:rFonts w:ascii="Times New Roman" w:hAnsi="Times New Roman" w:cs="Times New Roman"/>
                <w:sz w:val="28"/>
                <w:szCs w:val="28"/>
                <w:lang w:val="ru-RU"/>
              </w:rPr>
              <w:t xml:space="preserve"> В мире книг.</w:t>
            </w:r>
            <w:r w:rsidR="008A4A1E" w:rsidRPr="008F111A">
              <w:rPr>
                <w:rFonts w:ascii="Times New Roman" w:hAnsi="Times New Roman" w:cs="Times New Roman"/>
                <w:sz w:val="28"/>
                <w:szCs w:val="28"/>
                <w:lang w:val="ru-RU"/>
              </w:rPr>
              <w:t xml:space="preserve"> Д. Мамин-Сибиряк. «Сказка про Храброго зайца ».</w:t>
            </w:r>
            <w:r w:rsidR="008A4A1E" w:rsidRPr="008F111A">
              <w:rPr>
                <w:rStyle w:val="fontstyle01"/>
                <w:rFonts w:ascii="Times New Roman" w:hAnsi="Times New Roman" w:cs="Times New Roman"/>
                <w:sz w:val="28"/>
                <w:szCs w:val="28"/>
                <w:lang w:val="ru-RU"/>
              </w:rPr>
              <w:t>Сравнение литературной и народной сказок.</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2415"/>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39</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Д. Мамин-Сиби</w:t>
            </w:r>
            <w:r w:rsidR="001E76C8" w:rsidRPr="008F111A">
              <w:rPr>
                <w:rFonts w:ascii="Times New Roman" w:hAnsi="Times New Roman" w:cs="Times New Roman"/>
                <w:sz w:val="28"/>
                <w:szCs w:val="28"/>
                <w:lang w:val="ru-RU"/>
              </w:rPr>
              <w:t>ряк. «Сказка про Храброго зайца</w:t>
            </w:r>
            <w:r w:rsidRPr="008F111A">
              <w:rPr>
                <w:rFonts w:ascii="Times New Roman" w:hAnsi="Times New Roman" w:cs="Times New Roman"/>
                <w:sz w:val="28"/>
                <w:szCs w:val="28"/>
                <w:lang w:val="ru-RU"/>
              </w:rPr>
              <w:t>».</w:t>
            </w:r>
            <w:r w:rsidRPr="008F111A">
              <w:rPr>
                <w:rStyle w:val="fontstyle01"/>
                <w:rFonts w:ascii="Times New Roman" w:hAnsi="Times New Roman" w:cs="Times New Roman"/>
                <w:sz w:val="28"/>
                <w:szCs w:val="28"/>
                <w:lang w:val="ru-RU"/>
              </w:rPr>
              <w:t xml:space="preserve"> Характеристика героев.</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3"/>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40</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8A4A1E" w:rsidP="006F083A">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Одоевский «Мороз Иванович». Сравнение героев сказки</w:t>
            </w:r>
            <w:r w:rsidR="00DC14C8" w:rsidRPr="008F111A">
              <w:rPr>
                <w:rFonts w:ascii="Times New Roman" w:hAnsi="Times New Roman" w:cs="Times New Roman"/>
                <w:color w:val="000000"/>
                <w:sz w:val="28"/>
                <w:szCs w:val="28"/>
                <w:lang w:val="ru-RU"/>
              </w:rPr>
              <w:t xml:space="preserve"> по их поступкам и внешнему виду</w:t>
            </w:r>
            <w:r w:rsidRPr="008F111A">
              <w:rPr>
                <w:rFonts w:ascii="Times New Roman" w:hAnsi="Times New Roman" w:cs="Times New Roman"/>
                <w:color w:val="000000"/>
                <w:sz w:val="28"/>
                <w:szCs w:val="28"/>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566"/>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41</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A82AFC" w:rsidP="008A4A1E">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Одоевский «Мороз Иванович».</w:t>
            </w:r>
            <w:r w:rsidR="008A4A1E" w:rsidRPr="008F111A">
              <w:rPr>
                <w:rStyle w:val="fontstyle01"/>
                <w:rFonts w:ascii="Times New Roman" w:hAnsi="Times New Roman" w:cs="Times New Roman"/>
                <w:sz w:val="28"/>
                <w:szCs w:val="28"/>
                <w:lang w:val="ru-RU"/>
              </w:rPr>
              <w:t>Составление плана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1424"/>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42</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В. Одоевский «Мороз Иванович».  </w:t>
            </w:r>
            <w:r w:rsidRPr="008F111A">
              <w:rPr>
                <w:rStyle w:val="fontstyle01"/>
                <w:rFonts w:ascii="Times New Roman" w:hAnsi="Times New Roman" w:cs="Times New Roman"/>
                <w:sz w:val="28"/>
                <w:szCs w:val="28"/>
                <w:lang w:val="ru-RU"/>
              </w:rPr>
              <w:t>Подробный и выборочный</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пересказ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7E4EBE"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43</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Как хорошо уметь читать. В. Гаршин «Лягушка-путешественница». Нравственный смысл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19</w:t>
            </w:r>
          </w:p>
        </w:tc>
        <w:tc>
          <w:tcPr>
            <w:tcW w:w="1984" w:type="dxa"/>
            <w:tcBorders>
              <w:top w:val="single" w:sz="4" w:space="0" w:color="000000"/>
              <w:left w:val="single" w:sz="4" w:space="0" w:color="000000"/>
              <w:bottom w:val="single" w:sz="4" w:space="0" w:color="000000"/>
              <w:right w:val="single" w:sz="4" w:space="0" w:color="000000"/>
            </w:tcBorders>
          </w:tcPr>
          <w:p w:rsidR="008A4A1E"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1572"/>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44</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В. Гаршин «Лягушка-путешественница».</w:t>
            </w:r>
            <w:r w:rsidRPr="008F111A">
              <w:rPr>
                <w:rStyle w:val="fontstyle01"/>
                <w:rFonts w:ascii="Times New Roman" w:hAnsi="Times New Roman" w:cs="Times New Roman"/>
                <w:sz w:val="28"/>
                <w:szCs w:val="28"/>
                <w:lang w:val="ru-RU"/>
              </w:rPr>
              <w:t>Характеристика героев</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9525D9" w:rsidRPr="008F111A" w:rsidRDefault="00E0176F" w:rsidP="009525D9">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8A4A1E" w:rsidRPr="008F111A" w:rsidRDefault="008A4A1E" w:rsidP="006F083A">
            <w:pPr>
              <w:rPr>
                <w:rFonts w:ascii="Times New Roman" w:hAnsi="Times New Roman" w:cs="Times New Roman"/>
                <w:b/>
                <w:sz w:val="28"/>
                <w:szCs w:val="28"/>
                <w:lang w:val="ru-RU"/>
              </w:rPr>
            </w:pPr>
          </w:p>
        </w:tc>
      </w:tr>
      <w:tr w:rsidR="008A4A1E" w:rsidRPr="009B5413"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45</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A52747"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«Литературные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A52747" w:rsidP="006F083A">
            <w:pPr>
              <w:autoSpaceDE w:val="0"/>
              <w:autoSpaceDN w:val="0"/>
              <w:spacing w:before="98" w:after="0" w:line="262" w:lineRule="auto"/>
              <w:ind w:left="72"/>
              <w:rPr>
                <w:rFonts w:ascii="Times New Roman" w:hAnsi="Times New Roman" w:cs="Times New Roman"/>
                <w:b/>
                <w:sz w:val="28"/>
                <w:szCs w:val="28"/>
                <w:lang w:val="ru-RU"/>
              </w:rPr>
            </w:pPr>
            <w:r w:rsidRPr="008F111A">
              <w:rPr>
                <w:rFonts w:ascii="Times New Roman" w:hAnsi="Times New Roman" w:cs="Times New Roman"/>
                <w:b/>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A52747" w:rsidRPr="008F111A" w:rsidRDefault="00A52747" w:rsidP="00C02EB0">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 проверочная работа в письменной форме.</w:t>
            </w:r>
          </w:p>
          <w:p w:rsidR="00C02EB0" w:rsidRPr="008F111A" w:rsidRDefault="00C02EB0" w:rsidP="00A52747">
            <w:pPr>
              <w:rPr>
                <w:rFonts w:ascii="LiberationSerif" w:hAnsi="LiberationSerif"/>
                <w:color w:val="000000"/>
                <w:sz w:val="28"/>
                <w:szCs w:val="28"/>
                <w:shd w:val="clear" w:color="auto" w:fill="F7FDF7"/>
                <w:lang w:val="ru-RU"/>
              </w:rPr>
            </w:pPr>
          </w:p>
          <w:p w:rsidR="008A4A1E" w:rsidRPr="008F111A" w:rsidRDefault="008A4A1E" w:rsidP="006F083A">
            <w:pPr>
              <w:rPr>
                <w:rFonts w:ascii="Times New Roman" w:hAnsi="Times New Roman" w:cs="Times New Roman"/>
                <w:b/>
                <w:sz w:val="28"/>
                <w:szCs w:val="28"/>
                <w:lang w:val="ru-RU"/>
              </w:rPr>
            </w:pPr>
          </w:p>
        </w:tc>
      </w:tr>
      <w:tr w:rsidR="008A4A1E" w:rsidRPr="008F111A" w:rsidTr="008F111A">
        <w:trPr>
          <w:trHeight w:hRule="exact" w:val="2713"/>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46</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BF0681" w:rsidRPr="008F111A" w:rsidRDefault="00F649F4" w:rsidP="008A4A1E">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названием раздела</w:t>
            </w:r>
            <w:r w:rsidR="00BF0681" w:rsidRPr="008F111A">
              <w:rPr>
                <w:rStyle w:val="fontstyle01"/>
                <w:rFonts w:ascii="Times New Roman" w:hAnsi="Times New Roman" w:cs="Times New Roman"/>
                <w:sz w:val="28"/>
                <w:szCs w:val="28"/>
                <w:lang w:val="ru-RU"/>
              </w:rPr>
              <w:t xml:space="preserve"> «Были-небылицы</w:t>
            </w:r>
            <w:proofErr w:type="gramStart"/>
            <w:r w:rsidR="00BF0681" w:rsidRPr="008F111A">
              <w:rPr>
                <w:rStyle w:val="fontstyle01"/>
                <w:rFonts w:ascii="Times New Roman" w:hAnsi="Times New Roman" w:cs="Times New Roman"/>
                <w:sz w:val="28"/>
                <w:szCs w:val="28"/>
                <w:lang w:val="ru-RU"/>
              </w:rPr>
              <w:t>»</w:t>
            </w:r>
            <w:r w:rsidRPr="008F111A">
              <w:rPr>
                <w:rStyle w:val="fontstyle01"/>
                <w:rFonts w:ascii="Times New Roman" w:hAnsi="Times New Roman" w:cs="Times New Roman"/>
                <w:sz w:val="28"/>
                <w:szCs w:val="28"/>
                <w:lang w:val="ru-RU"/>
              </w:rPr>
              <w:t>.</w:t>
            </w:r>
            <w:r w:rsidR="00BF0681" w:rsidRPr="008F111A">
              <w:rPr>
                <w:rFonts w:ascii="Times New Roman" w:hAnsi="Times New Roman" w:cs="Times New Roman"/>
                <w:sz w:val="28"/>
                <w:szCs w:val="28"/>
                <w:lang w:val="ru-RU"/>
              </w:rPr>
              <w:t>Что</w:t>
            </w:r>
            <w:proofErr w:type="gramEnd"/>
            <w:r w:rsidR="00BF0681" w:rsidRPr="008F111A">
              <w:rPr>
                <w:rFonts w:ascii="Times New Roman" w:hAnsi="Times New Roman" w:cs="Times New Roman"/>
                <w:sz w:val="28"/>
                <w:szCs w:val="28"/>
                <w:lang w:val="ru-RU"/>
              </w:rPr>
              <w:t xml:space="preserve"> знаем и умеем. В мире книг. </w:t>
            </w:r>
          </w:p>
          <w:p w:rsidR="008A4A1E" w:rsidRPr="008F111A" w:rsidRDefault="00F649F4"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 xml:space="preserve">М. Горький «Случай с </w:t>
            </w:r>
            <w:proofErr w:type="spellStart"/>
            <w:r w:rsidRPr="008F111A">
              <w:rPr>
                <w:rFonts w:ascii="Times New Roman" w:hAnsi="Times New Roman" w:cs="Times New Roman"/>
                <w:sz w:val="28"/>
                <w:szCs w:val="28"/>
                <w:lang w:val="ru-RU"/>
              </w:rPr>
              <w:t>Евсейкой</w:t>
            </w:r>
            <w:proofErr w:type="spellEnd"/>
            <w:r w:rsidRPr="008F111A">
              <w:rPr>
                <w:rFonts w:ascii="Times New Roman" w:hAnsi="Times New Roman" w:cs="Times New Roman"/>
                <w:sz w:val="28"/>
                <w:szCs w:val="28"/>
                <w:lang w:val="ru-RU"/>
              </w:rPr>
              <w:t>». Приём сравнения — основной приём описания подводного царства.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9F1FFD" w:rsidRPr="008F111A" w:rsidRDefault="00C02EB0" w:rsidP="009F1FF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8A4A1E" w:rsidRPr="008F111A" w:rsidRDefault="008A4A1E" w:rsidP="006F083A">
            <w:pPr>
              <w:rPr>
                <w:rFonts w:ascii="Times New Roman" w:hAnsi="Times New Roman" w:cs="Times New Roman"/>
                <w:b/>
                <w:sz w:val="28"/>
                <w:szCs w:val="28"/>
                <w:lang w:val="ru-RU"/>
              </w:rPr>
            </w:pPr>
          </w:p>
        </w:tc>
      </w:tr>
      <w:tr w:rsidR="00F649F4" w:rsidRPr="008F111A" w:rsidTr="008F111A">
        <w:trPr>
          <w:trHeight w:hRule="exact" w:val="2695"/>
        </w:trPr>
        <w:tc>
          <w:tcPr>
            <w:tcW w:w="708" w:type="dxa"/>
            <w:tcBorders>
              <w:top w:val="single" w:sz="4" w:space="0" w:color="000000"/>
              <w:left w:val="single" w:sz="4" w:space="0" w:color="000000"/>
              <w:bottom w:val="single" w:sz="4" w:space="0" w:color="000000"/>
              <w:right w:val="single" w:sz="4" w:space="0" w:color="000000"/>
            </w:tcBorders>
          </w:tcPr>
          <w:p w:rsidR="00F649F4"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47</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F649F4" w:rsidRPr="008F111A" w:rsidRDefault="00300CED" w:rsidP="008A4A1E">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М. Горький «Случай с </w:t>
            </w:r>
            <w:proofErr w:type="spellStart"/>
            <w:r w:rsidRPr="008F111A">
              <w:rPr>
                <w:rFonts w:ascii="Times New Roman" w:hAnsi="Times New Roman" w:cs="Times New Roman"/>
                <w:sz w:val="28"/>
                <w:szCs w:val="28"/>
                <w:lang w:val="ru-RU"/>
              </w:rPr>
              <w:t>Евсейкой</w:t>
            </w:r>
            <w:proofErr w:type="spellEnd"/>
            <w:r w:rsidRPr="008F111A">
              <w:rPr>
                <w:rFonts w:ascii="Times New Roman" w:hAnsi="Times New Roman" w:cs="Times New Roman"/>
                <w:sz w:val="28"/>
                <w:szCs w:val="28"/>
                <w:lang w:val="ru-RU"/>
              </w:rPr>
              <w:t>». Краткий и подробный пересказ.</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649F4"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F649F4"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649F4" w:rsidRPr="008F111A" w:rsidTr="008F111A">
        <w:trPr>
          <w:trHeight w:hRule="exact" w:val="2691"/>
        </w:trPr>
        <w:tc>
          <w:tcPr>
            <w:tcW w:w="708" w:type="dxa"/>
            <w:tcBorders>
              <w:top w:val="single" w:sz="4" w:space="0" w:color="000000"/>
              <w:left w:val="single" w:sz="4" w:space="0" w:color="000000"/>
              <w:bottom w:val="single" w:sz="4" w:space="0" w:color="000000"/>
              <w:right w:val="single" w:sz="4" w:space="0" w:color="000000"/>
            </w:tcBorders>
          </w:tcPr>
          <w:p w:rsidR="00F649F4"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48</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F649F4" w:rsidRPr="008F111A" w:rsidRDefault="00300CED" w:rsidP="008A4A1E">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К. Паустовский «Растрёпанный воробей».</w:t>
            </w:r>
            <w:r w:rsidRPr="008F111A">
              <w:rPr>
                <w:rStyle w:val="fontstyle01"/>
                <w:rFonts w:ascii="Times New Roman" w:hAnsi="Times New Roman" w:cs="Times New Roman"/>
                <w:sz w:val="28"/>
                <w:szCs w:val="28"/>
                <w:lang w:val="ru-RU"/>
              </w:rPr>
              <w:t>Определение жанра</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649F4"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09.01</w:t>
            </w:r>
          </w:p>
        </w:tc>
        <w:tc>
          <w:tcPr>
            <w:tcW w:w="1984" w:type="dxa"/>
            <w:tcBorders>
              <w:top w:val="single" w:sz="4" w:space="0" w:color="000000"/>
              <w:left w:val="single" w:sz="4" w:space="0" w:color="000000"/>
              <w:bottom w:val="single" w:sz="4" w:space="0" w:color="000000"/>
              <w:right w:val="single" w:sz="4" w:space="0" w:color="000000"/>
            </w:tcBorders>
          </w:tcPr>
          <w:p w:rsidR="00F649F4"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532CEA"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532CEA"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49</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532CEA" w:rsidRPr="008F111A" w:rsidRDefault="00300CED"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 Паустовский «Растрёпанный воробей».</w:t>
            </w:r>
            <w:r w:rsidRPr="008F111A">
              <w:rPr>
                <w:rFonts w:ascii="Times New Roman" w:hAnsi="Times New Roman" w:cs="Times New Roman"/>
                <w:sz w:val="28"/>
                <w:szCs w:val="28"/>
                <w:lang w:val="ru-RU"/>
              </w:rPr>
              <w:t xml:space="preserve"> Герои произведения. </w:t>
            </w:r>
            <w:proofErr w:type="spellStart"/>
            <w:r w:rsidRPr="008F111A">
              <w:rPr>
                <w:rFonts w:ascii="Times New Roman" w:hAnsi="Times New Roman" w:cs="Times New Roman"/>
                <w:sz w:val="28"/>
                <w:szCs w:val="28"/>
              </w:rPr>
              <w:t>Характеристика</w:t>
            </w:r>
            <w:proofErr w:type="spellEnd"/>
            <w:r w:rsidRPr="008F111A">
              <w:rPr>
                <w:rFonts w:ascii="Times New Roman" w:hAnsi="Times New Roman" w:cs="Times New Roman"/>
                <w:sz w:val="28"/>
                <w:szCs w:val="28"/>
              </w:rPr>
              <w:t xml:space="preserve"> </w:t>
            </w:r>
            <w:proofErr w:type="spellStart"/>
            <w:r w:rsidRPr="008F111A">
              <w:rPr>
                <w:rFonts w:ascii="Times New Roman" w:hAnsi="Times New Roman" w:cs="Times New Roman"/>
                <w:sz w:val="28"/>
                <w:szCs w:val="28"/>
              </w:rPr>
              <w:t>героев</w:t>
            </w:r>
            <w:proofErr w:type="spellEnd"/>
            <w:r w:rsidRPr="008F111A">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532CEA"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32CEA" w:rsidRPr="008F111A" w:rsidRDefault="00532CE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532CEA" w:rsidRPr="008F111A" w:rsidRDefault="00532CE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532CEA" w:rsidRPr="008F111A" w:rsidRDefault="00532CE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532CEA"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532CEA"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831"/>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50.</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Как хорошо уметь читать. А. Куприн «Слон».</w:t>
            </w:r>
            <w:r w:rsidRPr="008F111A">
              <w:rPr>
                <w:rFonts w:ascii="Times New Roman" w:hAnsi="Times New Roman" w:cs="Times New Roman"/>
                <w:sz w:val="28"/>
                <w:szCs w:val="28"/>
                <w:lang w:val="ru-RU"/>
              </w:rPr>
              <w:t xml:space="preserve"> Основные события произведения. Составление различных вариантов плана.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51.</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А. Куприн «Слон». Подробный пересказ текста.</w:t>
            </w:r>
          </w:p>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 xml:space="preserve">Текущий </w:t>
            </w:r>
            <w:r w:rsidR="00C02EB0" w:rsidRPr="008F111A">
              <w:rPr>
                <w:rFonts w:ascii="Times New Roman" w:hAnsi="Times New Roman" w:cs="Times New Roman"/>
                <w:color w:val="000000"/>
                <w:sz w:val="28"/>
                <w:szCs w:val="28"/>
                <w:shd w:val="clear" w:color="auto" w:fill="F7FDF7"/>
                <w:lang w:val="ru-RU"/>
              </w:rPr>
              <w:t>контроль</w:t>
            </w:r>
          </w:p>
          <w:p w:rsidR="00300CED" w:rsidRPr="008F111A" w:rsidRDefault="00300CED" w:rsidP="00300CED">
            <w:pPr>
              <w:rPr>
                <w:rFonts w:ascii="Times New Roman" w:hAnsi="Times New Roman" w:cs="Times New Roman"/>
                <w:b/>
                <w:sz w:val="28"/>
                <w:szCs w:val="28"/>
                <w:lang w:val="ru-RU"/>
              </w:rPr>
            </w:pPr>
          </w:p>
        </w:tc>
      </w:tr>
      <w:tr w:rsidR="00300CED" w:rsidRPr="009B5413" w:rsidTr="008F111A">
        <w:trPr>
          <w:trHeight w:hRule="exact" w:val="2874"/>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52.</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«Были-небылицы»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24510" w:rsidP="00300CED">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AE4467" w:rsidP="00300CED">
            <w:pPr>
              <w:rPr>
                <w:rFonts w:ascii="Times New Roman" w:hAnsi="Times New Roman" w:cs="Times New Roman"/>
                <w:b/>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8F111A">
        <w:trPr>
          <w:trHeight w:hRule="exact" w:val="268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53.</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Знакомство с разделом «Поэтическая тетрадь» Что знаем и умеем. В мире книг. Саша Чёрный. Стихи о животных.</w:t>
            </w:r>
            <w:r w:rsidRPr="008F111A">
              <w:rPr>
                <w:rFonts w:ascii="Times New Roman" w:hAnsi="Times New Roman" w:cs="Times New Roman"/>
                <w:sz w:val="28"/>
                <w:szCs w:val="28"/>
                <w:lang w:val="ru-RU"/>
              </w:rPr>
              <w:t xml:space="preserve"> «Воробей». Средства художественной выразительности.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19</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700"/>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54.</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Саша Чёрный «Что ты тискаешь утенка», «Слон»</w:t>
            </w:r>
            <w:r w:rsidRPr="008F111A">
              <w:rPr>
                <w:rFonts w:ascii="Times New Roman" w:hAnsi="Times New Roman" w:cs="Times New Roman"/>
                <w:sz w:val="28"/>
                <w:szCs w:val="28"/>
                <w:lang w:val="ru-RU"/>
              </w:rPr>
              <w:t xml:space="preserve"> Авторское отношение к изображаемому.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23</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55.</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А. Блок. Картины зимних забав.</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 xml:space="preserve">Средства художественной выразительности для создания </w:t>
            </w:r>
            <w:proofErr w:type="spellStart"/>
            <w:r w:rsidRPr="008F111A">
              <w:rPr>
                <w:rStyle w:val="fontstyle01"/>
                <w:rFonts w:ascii="Times New Roman" w:hAnsi="Times New Roman" w:cs="Times New Roman"/>
                <w:sz w:val="28"/>
                <w:szCs w:val="28"/>
                <w:lang w:val="ru-RU"/>
              </w:rPr>
              <w:t>образа.</w:t>
            </w:r>
            <w:r w:rsidRPr="008F111A">
              <w:rPr>
                <w:rFonts w:ascii="Times New Roman" w:hAnsi="Times New Roman" w:cs="Times New Roman"/>
                <w:color w:val="000000"/>
                <w:sz w:val="28"/>
                <w:szCs w:val="28"/>
                <w:lang w:val="ru-RU"/>
              </w:rPr>
              <w:t>А</w:t>
            </w:r>
            <w:proofErr w:type="spellEnd"/>
            <w:r w:rsidRPr="008F111A">
              <w:rPr>
                <w:rFonts w:ascii="Times New Roman" w:hAnsi="Times New Roman" w:cs="Times New Roman"/>
                <w:color w:val="000000"/>
                <w:sz w:val="28"/>
                <w:szCs w:val="28"/>
                <w:lang w:val="ru-RU"/>
              </w:rPr>
              <w:t>. Блок «Сны», «Ворона»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b/>
                <w:sz w:val="28"/>
                <w:szCs w:val="28"/>
                <w:lang w:val="ru-RU"/>
              </w:rPr>
            </w:pPr>
          </w:p>
        </w:tc>
      </w:tr>
      <w:tr w:rsidR="00300CED" w:rsidRPr="008F111A" w:rsidTr="008F111A">
        <w:trPr>
          <w:trHeight w:hRule="exact" w:val="313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56.</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Поговорим о самом главном М.Пришвин «Моя Родина»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324510" w:rsidP="00C02EB0">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57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57.</w:t>
            </w:r>
          </w:p>
        </w:tc>
        <w:tc>
          <w:tcPr>
            <w:tcW w:w="3969" w:type="dxa"/>
            <w:tcBorders>
              <w:top w:val="single" w:sz="4" w:space="0" w:color="000000"/>
              <w:left w:val="single" w:sz="4" w:space="0" w:color="000000"/>
              <w:bottom w:val="single" w:sz="4" w:space="0" w:color="000000"/>
              <w:right w:val="single" w:sz="4" w:space="0" w:color="000000"/>
            </w:tcBorders>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С. Есенин «Черёмуха». </w:t>
            </w:r>
            <w:r w:rsidRPr="008F111A">
              <w:rPr>
                <w:rStyle w:val="fontstyle01"/>
                <w:rFonts w:ascii="Times New Roman" w:hAnsi="Times New Roman" w:cs="Times New Roman"/>
                <w:sz w:val="28"/>
                <w:szCs w:val="28"/>
                <w:lang w:val="ru-RU"/>
              </w:rPr>
              <w:t>Выразительное чтение</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стихотворения.</w:t>
            </w:r>
          </w:p>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Тест по разделу «Поэтическая тетрадь»</w:t>
            </w:r>
          </w:p>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30</w:t>
            </w:r>
          </w:p>
        </w:tc>
        <w:tc>
          <w:tcPr>
            <w:tcW w:w="1984" w:type="dxa"/>
            <w:tcBorders>
              <w:top w:val="single" w:sz="4" w:space="0" w:color="000000"/>
              <w:left w:val="single" w:sz="4" w:space="0" w:color="000000"/>
              <w:bottom w:val="single" w:sz="4" w:space="0" w:color="000000"/>
              <w:right w:val="single" w:sz="4" w:space="0" w:color="000000"/>
            </w:tcBorders>
          </w:tcPr>
          <w:p w:rsidR="00AE4467" w:rsidRPr="008F111A" w:rsidRDefault="00AE4467" w:rsidP="00AE4467">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 тестирование</w:t>
            </w:r>
          </w:p>
          <w:p w:rsidR="00300CED" w:rsidRPr="008F111A" w:rsidRDefault="00300CED" w:rsidP="00300CED">
            <w:pPr>
              <w:rPr>
                <w:rFonts w:ascii="Times New Roman" w:hAnsi="Times New Roman" w:cs="Times New Roman"/>
                <w:b/>
                <w:sz w:val="28"/>
                <w:szCs w:val="28"/>
                <w:lang w:val="ru-RU"/>
              </w:rPr>
            </w:pPr>
          </w:p>
        </w:tc>
      </w:tr>
      <w:tr w:rsidR="00300CED" w:rsidRPr="008F111A" w:rsidTr="008F111A">
        <w:trPr>
          <w:trHeight w:hRule="exact" w:val="304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58.</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300CED" w:rsidRPr="008F111A" w:rsidRDefault="00324510" w:rsidP="00300CED">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разделом «Люби все живое». Что знаем и умеем. В мире книг.</w:t>
            </w:r>
            <w:r w:rsidRPr="008F111A">
              <w:rPr>
                <w:rFonts w:ascii="Times New Roman" w:hAnsi="Times New Roman" w:cs="Times New Roman"/>
                <w:sz w:val="28"/>
                <w:szCs w:val="28"/>
                <w:lang w:val="ru-RU"/>
              </w:rPr>
              <w:t xml:space="preserve"> И. Соколов-Микитов «</w:t>
            </w:r>
            <w:proofErr w:type="spellStart"/>
            <w:r w:rsidRPr="008F111A">
              <w:rPr>
                <w:rFonts w:ascii="Times New Roman" w:hAnsi="Times New Roman" w:cs="Times New Roman"/>
                <w:sz w:val="28"/>
                <w:szCs w:val="28"/>
                <w:lang w:val="ru-RU"/>
              </w:rPr>
              <w:t>Листопадничек</w:t>
            </w:r>
            <w:proofErr w:type="spellEnd"/>
            <w:r w:rsidRPr="008F111A">
              <w:rPr>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Почему произведение так</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 xml:space="preserve">называется?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31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8F111A">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59.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sz w:val="28"/>
                <w:szCs w:val="28"/>
                <w:lang w:val="ru-RU"/>
              </w:rPr>
              <w:t>И. Соколов-Микитов «</w:t>
            </w:r>
            <w:proofErr w:type="spellStart"/>
            <w:r w:rsidRPr="008F111A">
              <w:rPr>
                <w:rFonts w:ascii="Times New Roman" w:hAnsi="Times New Roman" w:cs="Times New Roman"/>
                <w:sz w:val="28"/>
                <w:szCs w:val="28"/>
                <w:lang w:val="ru-RU"/>
              </w:rPr>
              <w:t>Листопадничек</w:t>
            </w:r>
            <w:proofErr w:type="spellEnd"/>
            <w:r w:rsidRPr="008F111A">
              <w:rPr>
                <w:rFonts w:ascii="Times New Roman" w:hAnsi="Times New Roman" w:cs="Times New Roman"/>
                <w:sz w:val="28"/>
                <w:szCs w:val="28"/>
                <w:lang w:val="ru-RU"/>
              </w:rPr>
              <w:t xml:space="preserve">». </w:t>
            </w:r>
            <w:proofErr w:type="spellStart"/>
            <w:r w:rsidRPr="008F111A">
              <w:rPr>
                <w:rStyle w:val="fontstyle01"/>
                <w:rFonts w:ascii="Times New Roman" w:hAnsi="Times New Roman" w:cs="Times New Roman"/>
                <w:sz w:val="28"/>
                <w:szCs w:val="28"/>
                <w:lang w:val="ru-RU"/>
              </w:rPr>
              <w:t>Листопадничек</w:t>
            </w:r>
            <w:proofErr w:type="spellEnd"/>
            <w:r w:rsidRPr="008F111A">
              <w:rPr>
                <w:rStyle w:val="fontstyle01"/>
                <w:rFonts w:ascii="Times New Roman" w:hAnsi="Times New Roman" w:cs="Times New Roman"/>
                <w:sz w:val="28"/>
                <w:szCs w:val="28"/>
                <w:lang w:val="ru-RU"/>
              </w:rPr>
              <w:t xml:space="preserve"> —главный герой 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02.02</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Белов «Малька провинилась». Отношение автора к главному герою.</w:t>
            </w: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61.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Белов «Ещё про Мальку». Смысловые части.</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tc>
      </w:tr>
      <w:tr w:rsidR="00C02EB0"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C02EB0" w:rsidRPr="008F111A" w:rsidRDefault="00324510" w:rsidP="00C02EB0">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В. Драгунский «Он живой и светится…». </w:t>
            </w:r>
            <w:r w:rsidRPr="008F111A">
              <w:rPr>
                <w:rStyle w:val="fontstyle01"/>
                <w:rFonts w:ascii="Times New Roman" w:hAnsi="Times New Roman" w:cs="Times New Roman"/>
                <w:sz w:val="28"/>
                <w:szCs w:val="28"/>
                <w:lang w:val="ru-RU"/>
              </w:rPr>
              <w:t>Нравственный смысл рассказа.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3E2B36" w:rsidP="00C02EB0">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rPr>
                <w:sz w:val="28"/>
                <w:szCs w:val="28"/>
              </w:rPr>
            </w:pPr>
            <w:r w:rsidRPr="008F111A">
              <w:rPr>
                <w:rFonts w:ascii="LiberationSerif" w:hAnsi="LiberationSerif"/>
                <w:color w:val="000000"/>
                <w:sz w:val="28"/>
                <w:szCs w:val="28"/>
                <w:shd w:val="clear" w:color="auto" w:fill="F7FDF7"/>
                <w:lang w:val="ru-RU"/>
              </w:rPr>
              <w:t>Текущий контроль</w:t>
            </w:r>
          </w:p>
        </w:tc>
      </w:tr>
      <w:tr w:rsidR="00C02EB0" w:rsidRPr="008F111A" w:rsidTr="003E2B36">
        <w:trPr>
          <w:trHeight w:hRule="exact" w:val="240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C02EB0" w:rsidRPr="008F111A" w:rsidRDefault="00324510" w:rsidP="00C02EB0">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Поговорим о самом главном. В. Астафьев «</w:t>
            </w:r>
            <w:proofErr w:type="spellStart"/>
            <w:r w:rsidRPr="008F111A">
              <w:rPr>
                <w:rFonts w:ascii="Times New Roman" w:hAnsi="Times New Roman" w:cs="Times New Roman"/>
                <w:color w:val="000000"/>
                <w:sz w:val="28"/>
                <w:szCs w:val="28"/>
                <w:lang w:val="ru-RU"/>
              </w:rPr>
              <w:t>Капалуха</w:t>
            </w:r>
            <w:proofErr w:type="spellEnd"/>
            <w:r w:rsidRPr="008F111A">
              <w:rPr>
                <w:rFonts w:ascii="Times New Roman" w:hAnsi="Times New Roman" w:cs="Times New Roman"/>
                <w:color w:val="000000"/>
                <w:sz w:val="28"/>
                <w:szCs w:val="28"/>
                <w:lang w:val="ru-RU"/>
              </w:rPr>
              <w:t xml:space="preserve">». </w:t>
            </w:r>
            <w:r w:rsidRPr="008F111A">
              <w:rPr>
                <w:rStyle w:val="fontstyle01"/>
                <w:rFonts w:ascii="Times New Roman" w:hAnsi="Times New Roman" w:cs="Times New Roman"/>
                <w:sz w:val="28"/>
                <w:szCs w:val="28"/>
                <w:lang w:val="ru-RU"/>
              </w:rPr>
              <w:t>Герои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 Составление вопросного плана с выделением смысловых частей..</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3E2B36" w:rsidP="00C02EB0">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rPr>
                <w:sz w:val="28"/>
                <w:szCs w:val="28"/>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69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Как  хорошо уметь читать. Б. Житков «Про обезьянку».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4EBE"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65.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Б. Житков «Про обезьянку». </w:t>
            </w:r>
            <w:r w:rsidRPr="008F111A">
              <w:rPr>
                <w:rStyle w:val="fontstyle01"/>
                <w:rFonts w:ascii="Times New Roman" w:hAnsi="Times New Roman" w:cs="Times New Roman"/>
                <w:sz w:val="28"/>
                <w:szCs w:val="28"/>
                <w:lang w:val="ru-RU"/>
              </w:rPr>
              <w:t>Краткий пересказ.</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24510">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9B5413"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Проверочная работа по разделу «Люби все живое»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A52747"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Произведения о детях. </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Рассказ Н. Н. </w:t>
            </w:r>
            <w:proofErr w:type="gramStart"/>
            <w:r w:rsidRPr="008F111A">
              <w:rPr>
                <w:rFonts w:ascii="Times New Roman" w:eastAsia="Times New Roman" w:hAnsi="Times New Roman" w:cs="Times New Roman"/>
                <w:color w:val="000000"/>
                <w:w w:val="97"/>
                <w:sz w:val="28"/>
                <w:szCs w:val="28"/>
                <w:lang w:val="ru-RU"/>
              </w:rPr>
              <w:t>Носова«</w:t>
            </w:r>
            <w:proofErr w:type="gramEnd"/>
            <w:r w:rsidRPr="008F111A">
              <w:rPr>
                <w:rFonts w:ascii="Times New Roman" w:eastAsia="Times New Roman" w:hAnsi="Times New Roman" w:cs="Times New Roman"/>
                <w:color w:val="000000"/>
                <w:w w:val="97"/>
                <w:sz w:val="28"/>
                <w:szCs w:val="28"/>
                <w:lang w:val="ru-RU"/>
              </w:rPr>
              <w:t>Огурцы». Главная мысль произведения. Оценка поступков героев. Сравнение героев по их поступкам.</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94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hAnsi="Times New Roman" w:cs="Times New Roman"/>
                <w:color w:val="000000"/>
                <w:sz w:val="28"/>
                <w:szCs w:val="28"/>
                <w:lang w:val="ru-RU"/>
              </w:rPr>
              <w:t xml:space="preserve">Рассказ </w:t>
            </w:r>
            <w:r w:rsidRPr="008F111A">
              <w:rPr>
                <w:rFonts w:ascii="Times New Roman" w:eastAsia="Times New Roman" w:hAnsi="Times New Roman" w:cs="Times New Roman"/>
                <w:color w:val="000000"/>
                <w:w w:val="97"/>
                <w:sz w:val="28"/>
                <w:szCs w:val="28"/>
                <w:lang w:val="ru-RU"/>
              </w:rPr>
              <w:t>И. Никулиной «Бабушкин кактус». Составление портретной характеристики персонажей с</w:t>
            </w:r>
            <w:r w:rsidR="002C71FA" w:rsidRPr="008F111A">
              <w:rPr>
                <w:rFonts w:ascii="Times New Roman" w:eastAsia="Times New Roman" w:hAnsi="Times New Roman" w:cs="Times New Roman"/>
                <w:color w:val="000000"/>
                <w:w w:val="97"/>
                <w:sz w:val="28"/>
                <w:szCs w:val="28"/>
                <w:lang w:val="ru-RU"/>
              </w:rPr>
              <w:t xml:space="preserve"> приведением примеров из текста.</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69.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Е. А. Пермяк «Дедушкин характер». Характеристика героев. Составление вопросов к тексту.</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Тест по произведениям о детях.</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A52747" w:rsidP="00324510">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тестирование</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разделом «Поэтическая тетрадь». Что знаем и умеем. В мире книг.</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С. Маршак «Гроза днём», «В лесу над росистой поляной».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02.03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А. </w:t>
            </w:r>
            <w:proofErr w:type="spellStart"/>
            <w:r w:rsidRPr="008F111A">
              <w:rPr>
                <w:rFonts w:ascii="Times New Roman" w:hAnsi="Times New Roman" w:cs="Times New Roman"/>
                <w:color w:val="000000"/>
                <w:sz w:val="28"/>
                <w:szCs w:val="28"/>
                <w:lang w:val="ru-RU"/>
              </w:rPr>
              <w:t>Барто</w:t>
            </w:r>
            <w:proofErr w:type="spellEnd"/>
            <w:r w:rsidRPr="008F111A">
              <w:rPr>
                <w:rFonts w:ascii="Times New Roman" w:hAnsi="Times New Roman" w:cs="Times New Roman"/>
                <w:color w:val="000000"/>
                <w:sz w:val="28"/>
                <w:szCs w:val="28"/>
                <w:lang w:val="ru-RU"/>
              </w:rPr>
              <w:t xml:space="preserve"> «Разлука». Выразительное чтение. Отношение автора к герою.</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А. </w:t>
            </w:r>
            <w:proofErr w:type="spellStart"/>
            <w:r w:rsidRPr="008F111A">
              <w:rPr>
                <w:rFonts w:ascii="Times New Roman" w:hAnsi="Times New Roman" w:cs="Times New Roman"/>
                <w:color w:val="000000"/>
                <w:sz w:val="28"/>
                <w:szCs w:val="28"/>
                <w:lang w:val="ru-RU"/>
              </w:rPr>
              <w:t>Барто</w:t>
            </w:r>
            <w:proofErr w:type="spellEnd"/>
            <w:r w:rsidRPr="008F111A">
              <w:rPr>
                <w:rFonts w:ascii="Times New Roman" w:hAnsi="Times New Roman" w:cs="Times New Roman"/>
                <w:color w:val="000000"/>
                <w:sz w:val="28"/>
                <w:szCs w:val="28"/>
                <w:lang w:val="ru-RU"/>
              </w:rPr>
              <w:t xml:space="preserve"> «В театре».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73.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С. Михалков «Если».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Поговорим о самом главном. М.Дружинина «Мамочка-мамуля!».</w:t>
            </w:r>
            <w:r w:rsidRPr="008F111A">
              <w:rPr>
                <w:rFonts w:ascii="Times New Roman" w:hAnsi="Times New Roman" w:cs="Times New Roman"/>
                <w:color w:val="000000"/>
                <w:sz w:val="28"/>
                <w:szCs w:val="28"/>
                <w:shd w:val="clear" w:color="auto" w:fill="FFFFFF" w:themeFill="background1"/>
                <w:lang w:val="ru-RU"/>
              </w:rPr>
              <w:t xml:space="preserve"> Использование средств выразительности при чтении вслух: интонация, темп, ритм, логические ударения.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Т. Бокова. «Родина — слово большое, большое!». </w:t>
            </w:r>
            <w:r w:rsidRPr="008F111A">
              <w:rPr>
                <w:rFonts w:ascii="Times New Roman" w:hAnsi="Times New Roman" w:cs="Times New Roman"/>
                <w:color w:val="000000"/>
                <w:sz w:val="28"/>
                <w:szCs w:val="28"/>
                <w:shd w:val="clear" w:color="auto" w:fill="FFFFFF" w:themeFill="background1"/>
                <w:lang w:val="ru-RU"/>
              </w:rPr>
              <w:t>Использование средств выразительности при чтении вслух: интонация, темп, ритм, логические ударения.</w:t>
            </w:r>
          </w:p>
          <w:p w:rsidR="00300CED" w:rsidRPr="008F111A" w:rsidRDefault="00300CED" w:rsidP="00300CED">
            <w:pPr>
              <w:shd w:val="clear" w:color="auto" w:fill="FFFFFF" w:themeFill="background1"/>
              <w:rPr>
                <w:rStyle w:val="fontstyle01"/>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152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З. Н. Александрова «Родина</w:t>
            </w:r>
            <w:proofErr w:type="gramStart"/>
            <w:r w:rsidRPr="008F111A">
              <w:rPr>
                <w:rFonts w:ascii="Times New Roman" w:eastAsia="Times New Roman" w:hAnsi="Times New Roman" w:cs="Times New Roman"/>
                <w:color w:val="000000"/>
                <w:w w:val="97"/>
                <w:sz w:val="28"/>
                <w:szCs w:val="28"/>
                <w:lang w:val="ru-RU"/>
              </w:rPr>
              <w:t>».</w:t>
            </w:r>
            <w:r w:rsidRPr="008F111A">
              <w:rPr>
                <w:rFonts w:ascii="Times New Roman" w:hAnsi="Times New Roman" w:cs="Times New Roman"/>
                <w:color w:val="000000"/>
                <w:sz w:val="28"/>
                <w:szCs w:val="28"/>
                <w:shd w:val="clear" w:color="auto" w:fill="FFFFFF" w:themeFill="background1"/>
                <w:lang w:val="ru-RU"/>
              </w:rPr>
              <w:t>Роль</w:t>
            </w:r>
            <w:proofErr w:type="gramEnd"/>
            <w:r w:rsidRPr="008F111A">
              <w:rPr>
                <w:rFonts w:ascii="Times New Roman" w:hAnsi="Times New Roman" w:cs="Times New Roman"/>
                <w:color w:val="000000"/>
                <w:sz w:val="28"/>
                <w:szCs w:val="28"/>
                <w:shd w:val="clear" w:color="auto" w:fill="FFFFFF" w:themeFill="background1"/>
                <w:lang w:val="ru-RU"/>
              </w:rPr>
              <w:t xml:space="preserve"> и особенности заголовка произведения.</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14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b/>
                <w:bCs/>
                <w:color w:val="242021"/>
                <w:sz w:val="28"/>
                <w:szCs w:val="28"/>
                <w:lang w:val="ru-RU"/>
              </w:rPr>
            </w:pPr>
            <w:r w:rsidRPr="008F111A">
              <w:rPr>
                <w:rFonts w:ascii="Times New Roman" w:hAnsi="Times New Roman" w:cs="Times New Roman"/>
                <w:color w:val="000000"/>
                <w:sz w:val="28"/>
                <w:szCs w:val="28"/>
                <w:lang w:val="ru-RU"/>
              </w:rPr>
              <w:t>Е. Благинина «Котёнок»,  «К</w:t>
            </w:r>
            <w:r w:rsidRPr="008F111A">
              <w:rPr>
                <w:rFonts w:ascii="Times New Roman" w:hAnsi="Times New Roman" w:cs="Times New Roman"/>
                <w:sz w:val="28"/>
                <w:szCs w:val="28"/>
                <w:lang w:val="ru-RU"/>
              </w:rPr>
              <w:t xml:space="preserve">укушка»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4EBE" w:rsidRPr="008F111A" w:rsidRDefault="00324510" w:rsidP="00324510">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9B5413" w:rsidTr="003E2B36">
        <w:trPr>
          <w:trHeight w:hRule="exact" w:val="200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78.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b/>
                <w:bCs/>
                <w:color w:val="242021"/>
                <w:sz w:val="28"/>
                <w:szCs w:val="28"/>
                <w:lang w:val="ru-RU"/>
              </w:rPr>
              <w:t>Проект «Создаём</w:t>
            </w:r>
            <w:r w:rsidR="008F111A">
              <w:rPr>
                <w:rFonts w:ascii="Times New Roman" w:hAnsi="Times New Roman" w:cs="Times New Roman"/>
                <w:b/>
                <w:bCs/>
                <w:color w:val="242021"/>
                <w:sz w:val="28"/>
                <w:szCs w:val="28"/>
                <w:lang w:val="ru-RU"/>
              </w:rPr>
              <w:t xml:space="preserve"> </w:t>
            </w:r>
            <w:r w:rsidRPr="008F111A">
              <w:rPr>
                <w:rFonts w:ascii="Times New Roman" w:hAnsi="Times New Roman" w:cs="Times New Roman"/>
                <w:b/>
                <w:bCs/>
                <w:color w:val="242021"/>
                <w:sz w:val="28"/>
                <w:szCs w:val="28"/>
                <w:lang w:val="ru-RU"/>
              </w:rPr>
              <w:t xml:space="preserve"> </w:t>
            </w:r>
            <w:proofErr w:type="spellStart"/>
            <w:r w:rsidRPr="008F111A">
              <w:rPr>
                <w:rFonts w:ascii="Times New Roman" w:hAnsi="Times New Roman" w:cs="Times New Roman"/>
                <w:b/>
                <w:bCs/>
                <w:color w:val="242021"/>
                <w:sz w:val="28"/>
                <w:szCs w:val="28"/>
                <w:lang w:val="ru-RU"/>
              </w:rPr>
              <w:t>сборни</w:t>
            </w:r>
            <w:proofErr w:type="spellEnd"/>
            <w:r w:rsidRPr="008F111A">
              <w:rPr>
                <w:rFonts w:ascii="Times New Roman" w:hAnsi="Times New Roman" w:cs="Times New Roman"/>
                <w:b/>
                <w:bCs/>
                <w:color w:val="242021"/>
                <w:sz w:val="28"/>
                <w:szCs w:val="28"/>
              </w:rPr>
              <w:t xml:space="preserve">к </w:t>
            </w:r>
            <w:proofErr w:type="spellStart"/>
            <w:r w:rsidRPr="008F111A">
              <w:rPr>
                <w:rFonts w:ascii="Times New Roman" w:hAnsi="Times New Roman" w:cs="Times New Roman"/>
                <w:b/>
                <w:bCs/>
                <w:color w:val="242021"/>
                <w:sz w:val="28"/>
                <w:szCs w:val="28"/>
              </w:rPr>
              <w:t>стихов</w:t>
            </w:r>
            <w:proofErr w:type="spellEnd"/>
            <w:r w:rsidRPr="008F111A">
              <w:rPr>
                <w:rFonts w:ascii="Times New Roman" w:hAnsi="Times New Roman" w:cs="Times New Roman"/>
                <w:b/>
                <w:bCs/>
                <w:color w:val="242021"/>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24510" w:rsidRPr="008F111A" w:rsidRDefault="00A52747" w:rsidP="00324510">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 xml:space="preserve">Текущий контроль: практическая работа в форме проектной </w:t>
            </w:r>
            <w:proofErr w:type="spellStart"/>
            <w:proofErr w:type="gramStart"/>
            <w:r w:rsidRPr="008F111A">
              <w:rPr>
                <w:rFonts w:ascii="Times New Roman" w:hAnsi="Times New Roman" w:cs="Times New Roman"/>
                <w:color w:val="000000"/>
                <w:sz w:val="28"/>
                <w:szCs w:val="28"/>
                <w:shd w:val="clear" w:color="auto" w:fill="F7FDF7"/>
                <w:lang w:val="ru-RU"/>
              </w:rPr>
              <w:t>деятельности.</w:t>
            </w:r>
            <w:r w:rsidR="00324510" w:rsidRPr="008F111A">
              <w:rPr>
                <w:rFonts w:ascii="Times New Roman" w:hAnsi="Times New Roman" w:cs="Times New Roman"/>
                <w:color w:val="000000"/>
                <w:sz w:val="28"/>
                <w:szCs w:val="28"/>
                <w:shd w:val="clear" w:color="auto" w:fill="F7FDF7"/>
                <w:lang w:val="ru-RU"/>
              </w:rPr>
              <w:t>Самооценка</w:t>
            </w:r>
            <w:proofErr w:type="spellEnd"/>
            <w:proofErr w:type="gramEnd"/>
            <w:r w:rsidR="00324510" w:rsidRPr="008F111A">
              <w:rPr>
                <w:rFonts w:ascii="Times New Roman" w:hAnsi="Times New Roman" w:cs="Times New Roman"/>
                <w:color w:val="000000"/>
                <w:sz w:val="28"/>
                <w:szCs w:val="28"/>
                <w:shd w:val="clear" w:color="auto" w:fill="F7FDF7"/>
                <w:lang w:val="ru-RU"/>
              </w:rPr>
              <w:t xml:space="preserve"> с использованием «Оценочного листа».</w:t>
            </w:r>
          </w:p>
          <w:p w:rsidR="00300CED" w:rsidRPr="008F111A" w:rsidRDefault="00300CED" w:rsidP="001448A6">
            <w:pPr>
              <w:rPr>
                <w:rFonts w:ascii="Times New Roman" w:hAnsi="Times New Roman" w:cs="Times New Roman"/>
                <w:color w:val="000000"/>
                <w:sz w:val="28"/>
                <w:szCs w:val="28"/>
                <w:shd w:val="clear" w:color="auto" w:fill="F7FDF7"/>
                <w:lang w:val="ru-RU"/>
              </w:rPr>
            </w:pPr>
          </w:p>
        </w:tc>
      </w:tr>
      <w:tr w:rsidR="00300CED" w:rsidRPr="009B5413" w:rsidTr="003E2B36">
        <w:trPr>
          <w:trHeight w:hRule="exact" w:val="226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«Поэтическая тетрадь»</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30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3E2B36">
        <w:trPr>
          <w:trHeight w:hRule="exact" w:val="2519"/>
        </w:trPr>
        <w:tc>
          <w:tcPr>
            <w:tcW w:w="708"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80.</w:t>
            </w:r>
          </w:p>
        </w:tc>
        <w:tc>
          <w:tcPr>
            <w:tcW w:w="3969" w:type="dxa"/>
            <w:tcBorders>
              <w:top w:val="single" w:sz="4" w:space="0" w:color="000000"/>
              <w:left w:val="single" w:sz="4" w:space="0" w:color="000000"/>
              <w:bottom w:val="single" w:sz="5"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Знакомство с разделом «Собирай по ягодке-наберешь кузовок». Что знаем и умеем. В мире книг. </w:t>
            </w:r>
          </w:p>
          <w:p w:rsidR="00300CED" w:rsidRPr="008F111A" w:rsidRDefault="001448A6" w:rsidP="001448A6">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Б. Шергин «Собирай по ягодке – наберёшь кузовок». </w:t>
            </w:r>
            <w:r w:rsidRPr="008F111A">
              <w:rPr>
                <w:rStyle w:val="fontstyle01"/>
                <w:rFonts w:ascii="Times New Roman" w:hAnsi="Times New Roman" w:cs="Times New Roman"/>
                <w:sz w:val="28"/>
                <w:szCs w:val="28"/>
                <w:lang w:val="ru-RU"/>
              </w:rPr>
              <w:t>Особенность</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заголовка произведения.</w:t>
            </w:r>
          </w:p>
        </w:tc>
        <w:tc>
          <w:tcPr>
            <w:tcW w:w="709"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709" w:type="dxa"/>
            <w:tcBorders>
              <w:top w:val="single" w:sz="4" w:space="0" w:color="000000"/>
              <w:left w:val="single" w:sz="4" w:space="0" w:color="000000"/>
              <w:bottom w:val="single" w:sz="5"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765" w:type="dxa"/>
            <w:tcBorders>
              <w:top w:val="single" w:sz="4" w:space="0" w:color="000000"/>
              <w:left w:val="single" w:sz="4" w:space="0" w:color="auto"/>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1078"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03.04</w:t>
            </w:r>
          </w:p>
        </w:tc>
        <w:tc>
          <w:tcPr>
            <w:tcW w:w="1984"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p>
        </w:tc>
      </w:tr>
      <w:tr w:rsidR="00300CED" w:rsidRPr="008F111A" w:rsidTr="003E2B36">
        <w:trPr>
          <w:trHeight w:hRule="exact" w:val="2693"/>
        </w:trPr>
        <w:tc>
          <w:tcPr>
            <w:tcW w:w="708"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rPr>
            </w:pPr>
            <w:r w:rsidRPr="008F111A">
              <w:rPr>
                <w:rFonts w:ascii="Times New Roman" w:eastAsia="Times New Roman" w:hAnsi="Times New Roman"/>
                <w:color w:val="000000"/>
                <w:sz w:val="28"/>
                <w:szCs w:val="28"/>
              </w:rPr>
              <w:t>81.</w:t>
            </w:r>
          </w:p>
        </w:tc>
        <w:tc>
          <w:tcPr>
            <w:tcW w:w="3969"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Б. Шергин «Собирай по ягодке – наберёшь кузовок». </w:t>
            </w:r>
            <w:r w:rsidRPr="008F111A">
              <w:rPr>
                <w:rStyle w:val="fontstyle01"/>
                <w:rFonts w:ascii="Times New Roman" w:hAnsi="Times New Roman" w:cs="Times New Roman"/>
                <w:sz w:val="28"/>
                <w:szCs w:val="28"/>
                <w:lang w:val="ru-RU"/>
              </w:rPr>
              <w:t>Соотнесение пословицы и содержания</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w:t>
            </w:r>
          </w:p>
        </w:tc>
        <w:tc>
          <w:tcPr>
            <w:tcW w:w="709"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p>
        </w:tc>
        <w:tc>
          <w:tcPr>
            <w:tcW w:w="709" w:type="dxa"/>
            <w:tcBorders>
              <w:top w:val="single" w:sz="5"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5"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04</w:t>
            </w:r>
          </w:p>
        </w:tc>
        <w:tc>
          <w:tcPr>
            <w:tcW w:w="1984"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143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sz w:val="28"/>
                <w:szCs w:val="28"/>
                <w:lang w:val="ru-RU"/>
              </w:rPr>
              <w:t>82.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М. Зощенко «Золотые слова</w:t>
            </w:r>
            <w:proofErr w:type="gramStart"/>
            <w:r w:rsidRPr="008F111A">
              <w:rPr>
                <w:rFonts w:ascii="Times New Roman" w:hAnsi="Times New Roman" w:cs="Times New Roman"/>
                <w:color w:val="000000"/>
                <w:sz w:val="28"/>
                <w:szCs w:val="28"/>
                <w:lang w:val="ru-RU"/>
              </w:rPr>
              <w:t>».</w:t>
            </w:r>
            <w:r w:rsidRPr="008F111A">
              <w:rPr>
                <w:rStyle w:val="fontstyle01"/>
                <w:rFonts w:ascii="Times New Roman" w:hAnsi="Times New Roman" w:cs="Times New Roman"/>
                <w:sz w:val="28"/>
                <w:szCs w:val="28"/>
                <w:lang w:val="ru-RU"/>
              </w:rPr>
              <w:t>Смысл</w:t>
            </w:r>
            <w:proofErr w:type="gramEnd"/>
            <w:r w:rsidRPr="008F111A">
              <w:rPr>
                <w:rStyle w:val="fontstyle01"/>
                <w:rFonts w:ascii="Times New Roman" w:hAnsi="Times New Roman" w:cs="Times New Roman"/>
                <w:sz w:val="28"/>
                <w:szCs w:val="28"/>
                <w:lang w:val="ru-RU"/>
              </w:rPr>
              <w:t xml:space="preserve"> названия рассказа.</w:t>
            </w: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1701"/>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83.</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М. Зощенко «Великие путешественники». </w:t>
            </w:r>
            <w:r w:rsidRPr="008F111A">
              <w:rPr>
                <w:rFonts w:ascii="Times New Roman" w:hAnsi="Times New Roman" w:cs="Times New Roman"/>
                <w:sz w:val="28"/>
                <w:szCs w:val="28"/>
                <w:lang w:val="ru-RU"/>
              </w:rPr>
              <w:t>Главная мысль произведения.</w:t>
            </w: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225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М. Зощенко «Великие путешественники». </w:t>
            </w:r>
            <w:r w:rsidRPr="008F111A">
              <w:rPr>
                <w:rFonts w:ascii="Times New Roman" w:hAnsi="Times New Roman" w:cs="Times New Roman"/>
                <w:sz w:val="28"/>
                <w:szCs w:val="28"/>
                <w:lang w:val="ru-RU"/>
              </w:rPr>
              <w:t>Восстановление порядка событий.</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71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85.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Н. Носов «Федина задача».</w:t>
            </w:r>
            <w:r w:rsidRPr="008F111A">
              <w:rPr>
                <w:rFonts w:ascii="Times New Roman" w:hAnsi="Times New Roman" w:cs="Times New Roman"/>
                <w:sz w:val="28"/>
                <w:szCs w:val="28"/>
                <w:lang w:val="ru-RU"/>
              </w:rPr>
              <w:t xml:space="preserve"> Особенности юмористического рассказа.</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4391"/>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86.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Поговорим о самом главном. А. Платонов «Цветок на земле».</w:t>
            </w:r>
            <w:r w:rsidRPr="008F111A">
              <w:rPr>
                <w:rFonts w:ascii="Times New Roman" w:hAnsi="Times New Roman" w:cs="Times New Roman"/>
                <w:sz w:val="28"/>
                <w:szCs w:val="28"/>
                <w:lang w:val="ru-RU"/>
              </w:rPr>
              <w:t xml:space="preserve"> Герои рассказа. Особенности речи героев.</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70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87.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А. Платонов «Цветок на земле». Чтение по ролям.</w:t>
            </w:r>
          </w:p>
          <w:p w:rsidR="00300CED" w:rsidRPr="008F111A" w:rsidRDefault="00300CED" w:rsidP="00300CED">
            <w:pPr>
              <w:rPr>
                <w:rFonts w:ascii="Times New Roman" w:hAnsi="Times New Roman" w:cs="Times New Roman"/>
                <w:color w:val="000000"/>
                <w:sz w:val="28"/>
                <w:szCs w:val="28"/>
                <w:shd w:val="clear" w:color="auto" w:fill="F7F5F5"/>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85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88.</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Н. Носов «Телефон». Анализ заголовка. </w:t>
            </w:r>
            <w:r w:rsidRPr="008F111A">
              <w:rPr>
                <w:rStyle w:val="fontstyle01"/>
                <w:rFonts w:ascii="Times New Roman" w:hAnsi="Times New Roman" w:cs="Times New Roman"/>
                <w:sz w:val="28"/>
                <w:szCs w:val="28"/>
                <w:lang w:val="ru-RU"/>
              </w:rPr>
              <w:t>Особенности юмористического рассказа.</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p>
        </w:tc>
      </w:tr>
      <w:tr w:rsidR="00300CED" w:rsidRPr="009B5413" w:rsidTr="007E0AB5">
        <w:trPr>
          <w:trHeight w:hRule="exact" w:val="268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89.</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Проверочная работа по разделу «Собирай по ягодке-соберешь кузовок»</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1448A6">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7E0AB5">
        <w:trPr>
          <w:trHeight w:hRule="exact" w:val="269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Знакомство с разделом «Зарубежная литература».</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Что знаем и умеем. В мире книг.</w:t>
            </w:r>
          </w:p>
          <w:p w:rsidR="001448A6" w:rsidRPr="008F111A" w:rsidRDefault="001448A6" w:rsidP="001448A6">
            <w:pPr>
              <w:shd w:val="clear" w:color="auto" w:fill="FFFFFF" w:themeFill="background1"/>
              <w:rPr>
                <w:rFonts w:ascii="Times New Roman" w:hAnsi="Times New Roman" w:cs="Times New Roman"/>
                <w:color w:val="242021"/>
                <w:sz w:val="28"/>
                <w:szCs w:val="28"/>
                <w:lang w:val="ru-RU"/>
              </w:rPr>
            </w:pPr>
            <w:r w:rsidRPr="008F111A">
              <w:rPr>
                <w:rFonts w:ascii="Times New Roman" w:hAnsi="Times New Roman" w:cs="Times New Roman"/>
                <w:sz w:val="28"/>
                <w:szCs w:val="28"/>
                <w:lang w:val="ru-RU"/>
              </w:rPr>
              <w:t xml:space="preserve">Г.-Х. Андерсен. «Гадкий утёнок». </w:t>
            </w:r>
            <w:r w:rsidRPr="008F111A">
              <w:rPr>
                <w:rFonts w:ascii="Times New Roman" w:hAnsi="Times New Roman" w:cs="Times New Roman"/>
                <w:color w:val="000000"/>
                <w:sz w:val="28"/>
                <w:szCs w:val="28"/>
                <w:shd w:val="clear" w:color="auto" w:fill="F7F5F5"/>
                <w:lang w:val="ru-RU"/>
              </w:rPr>
              <w:t xml:space="preserve">Особенности авторских сказок (сюжет, язык, герои). </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7E0AB5">
        <w:trPr>
          <w:trHeight w:hRule="exact" w:val="268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sz w:val="28"/>
                <w:szCs w:val="28"/>
                <w:lang w:val="ru-RU"/>
              </w:rPr>
              <w:t xml:space="preserve">Г.-Х. Андерсен. «Гадкий утёнок». Нравственный смысл сказки. </w:t>
            </w:r>
            <w:r w:rsidRPr="008F111A">
              <w:rPr>
                <w:rStyle w:val="fontstyle01"/>
                <w:rFonts w:ascii="Times New Roman" w:hAnsi="Times New Roman" w:cs="Times New Roman"/>
                <w:sz w:val="28"/>
                <w:szCs w:val="28"/>
                <w:lang w:val="ru-RU"/>
              </w:rPr>
              <w:t>Композиция произведения.</w:t>
            </w: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02.05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7E0AB5">
        <w:trPr>
          <w:trHeight w:hRule="exact" w:val="284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Г.-Х. Андерсен. «Гадкий утёнок</w:t>
            </w:r>
            <w:proofErr w:type="gramStart"/>
            <w:r w:rsidRPr="008F111A">
              <w:rPr>
                <w:rStyle w:val="fontstyle01"/>
                <w:rFonts w:ascii="Times New Roman" w:hAnsi="Times New Roman" w:cs="Times New Roman"/>
                <w:sz w:val="28"/>
                <w:szCs w:val="28"/>
                <w:lang w:val="ru-RU"/>
              </w:rPr>
              <w:t>».</w:t>
            </w:r>
            <w:r w:rsidRPr="008F111A">
              <w:rPr>
                <w:rFonts w:ascii="Times New Roman" w:eastAsia="Times New Roman" w:hAnsi="Times New Roman" w:cs="Times New Roman"/>
                <w:color w:val="000000"/>
                <w:w w:val="97"/>
                <w:sz w:val="28"/>
                <w:szCs w:val="28"/>
                <w:lang w:val="ru-RU"/>
              </w:rPr>
              <w:t>Составление</w:t>
            </w:r>
            <w:proofErr w:type="gramEnd"/>
            <w:r w:rsidRPr="008F111A">
              <w:rPr>
                <w:rFonts w:ascii="Times New Roman" w:eastAsia="Times New Roman" w:hAnsi="Times New Roman" w:cs="Times New Roman"/>
                <w:color w:val="000000"/>
                <w:w w:val="97"/>
                <w:sz w:val="28"/>
                <w:szCs w:val="28"/>
                <w:lang w:val="ru-RU"/>
              </w:rPr>
              <w:t xml:space="preserve"> цитатного плана текста с выделением отдельных эпизодов, смысловых частей.   </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04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83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448A6" w:rsidRPr="008F111A" w:rsidRDefault="001448A6" w:rsidP="001448A6">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Дж. </w:t>
            </w:r>
            <w:proofErr w:type="spellStart"/>
            <w:r w:rsidRPr="008F111A">
              <w:rPr>
                <w:rFonts w:ascii="Times New Roman" w:eastAsia="Times New Roman" w:hAnsi="Times New Roman" w:cs="Times New Roman"/>
                <w:color w:val="000000"/>
                <w:w w:val="97"/>
                <w:sz w:val="28"/>
                <w:szCs w:val="28"/>
                <w:lang w:val="ru-RU"/>
              </w:rPr>
              <w:t>Родари</w:t>
            </w:r>
            <w:proofErr w:type="spellEnd"/>
            <w:r w:rsidRPr="008F111A">
              <w:rPr>
                <w:rFonts w:ascii="Times New Roman" w:eastAsia="Times New Roman" w:hAnsi="Times New Roman" w:cs="Times New Roman"/>
                <w:color w:val="000000"/>
                <w:w w:val="97"/>
                <w:sz w:val="28"/>
                <w:szCs w:val="28"/>
                <w:lang w:val="ru-RU"/>
              </w:rPr>
              <w:t xml:space="preserve"> «Волшебный барабан». </w:t>
            </w:r>
            <w:r w:rsidRPr="008F111A">
              <w:rPr>
                <w:rFonts w:ascii="Times New Roman" w:hAnsi="Times New Roman" w:cs="Times New Roman"/>
                <w:color w:val="000000"/>
                <w:sz w:val="28"/>
                <w:szCs w:val="28"/>
                <w:shd w:val="clear" w:color="auto" w:fill="F7F5F5"/>
                <w:lang w:val="ru-RU"/>
              </w:rPr>
              <w:t xml:space="preserve">Тема. Идея. Заголовок. </w:t>
            </w:r>
            <w:r w:rsidRPr="008F111A">
              <w:rPr>
                <w:rFonts w:ascii="Times New Roman" w:eastAsia="Times New Roman" w:hAnsi="Times New Roman" w:cs="Times New Roman"/>
                <w:color w:val="000000"/>
                <w:w w:val="97"/>
                <w:sz w:val="28"/>
                <w:szCs w:val="28"/>
                <w:lang w:val="ru-RU"/>
              </w:rPr>
              <w:t>Определение последовательности событий.</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311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94.</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Дж. </w:t>
            </w:r>
            <w:proofErr w:type="spellStart"/>
            <w:r w:rsidRPr="008F111A">
              <w:rPr>
                <w:rFonts w:ascii="Times New Roman" w:eastAsia="Times New Roman" w:hAnsi="Times New Roman" w:cs="Times New Roman"/>
                <w:color w:val="000000"/>
                <w:w w:val="97"/>
                <w:sz w:val="28"/>
                <w:szCs w:val="28"/>
                <w:lang w:val="ru-RU"/>
              </w:rPr>
              <w:t>Родари</w:t>
            </w:r>
            <w:proofErr w:type="spellEnd"/>
            <w:r w:rsidRPr="008F111A">
              <w:rPr>
                <w:rFonts w:ascii="Times New Roman" w:eastAsia="Times New Roman" w:hAnsi="Times New Roman" w:cs="Times New Roman"/>
                <w:color w:val="000000"/>
                <w:w w:val="97"/>
                <w:sz w:val="28"/>
                <w:szCs w:val="28"/>
                <w:lang w:val="ru-RU"/>
              </w:rPr>
              <w:t xml:space="preserve"> «Волшебный барабан». Составление вопросного плана текста. </w:t>
            </w:r>
          </w:p>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54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rPr>
            </w:pPr>
            <w:r w:rsidRPr="008F111A">
              <w:rPr>
                <w:rFonts w:ascii="Times New Roman" w:eastAsia="Times New Roman" w:hAnsi="Times New Roman"/>
                <w:color w:val="000000"/>
                <w:sz w:val="28"/>
                <w:szCs w:val="28"/>
              </w:rPr>
              <w:t>95.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autoSpaceDE w:val="0"/>
              <w:autoSpaceDN w:val="0"/>
              <w:spacing w:before="78" w:after="0" w:line="254" w:lineRule="auto"/>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Рассказ Джека</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 xml:space="preserve">Лондона «Бурый волк». </w:t>
            </w:r>
            <w:r w:rsidRPr="008F111A">
              <w:rPr>
                <w:rFonts w:ascii="Times New Roman" w:hAnsi="Times New Roman" w:cs="Times New Roman"/>
                <w:sz w:val="28"/>
                <w:szCs w:val="28"/>
                <w:lang w:val="ru-RU"/>
              </w:rPr>
              <w:t>Оценивание качества своего восприятия текста на слух. Главная мысль произведения.</w:t>
            </w:r>
          </w:p>
          <w:p w:rsidR="001448A6" w:rsidRPr="008F111A" w:rsidRDefault="001448A6" w:rsidP="001448A6">
            <w:pPr>
              <w:shd w:val="clear" w:color="auto" w:fill="FFFFFF" w:themeFill="background1"/>
              <w:rPr>
                <w:rFonts w:ascii="Times New Roman" w:hAnsi="Times New Roman" w:cs="Times New Roman"/>
                <w:sz w:val="28"/>
                <w:szCs w:val="28"/>
              </w:rPr>
            </w:pPr>
            <w:r w:rsidRPr="008F111A">
              <w:rPr>
                <w:rFonts w:ascii="Times New Roman" w:hAnsi="Times New Roman" w:cs="Times New Roman"/>
                <w:sz w:val="28"/>
                <w:szCs w:val="28"/>
                <w:lang w:val="ru-RU"/>
              </w:rPr>
              <w:t>(нет в учебнике)</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55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lang w:val="ru-RU"/>
              </w:rPr>
            </w:pPr>
            <w:r w:rsidRPr="008F111A">
              <w:rPr>
                <w:rFonts w:ascii="Times New Roman" w:eastAsia="Times New Roman" w:hAnsi="Times New Roman"/>
                <w:color w:val="000000"/>
                <w:sz w:val="28"/>
                <w:szCs w:val="28"/>
                <w:lang w:val="ru-RU"/>
              </w:rPr>
              <w:t>96.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Известные переводчики зарубежной литературы: С. Я.</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Маршак, К. И. Чуковский, Б. В.</w:t>
            </w:r>
            <w:r w:rsidRPr="008F111A">
              <w:rPr>
                <w:rFonts w:ascii="Times New Roman" w:hAnsi="Times New Roman" w:cs="Times New Roman"/>
                <w:color w:val="000000"/>
                <w:sz w:val="28"/>
                <w:szCs w:val="28"/>
                <w:shd w:val="clear" w:color="auto" w:fill="F7F5F5"/>
              </w:rPr>
              <w:t> </w:t>
            </w:r>
            <w:proofErr w:type="spellStart"/>
            <w:r w:rsidRPr="008F111A">
              <w:rPr>
                <w:rFonts w:ascii="Times New Roman" w:hAnsi="Times New Roman" w:cs="Times New Roman"/>
                <w:color w:val="000000"/>
                <w:sz w:val="28"/>
                <w:szCs w:val="28"/>
                <w:shd w:val="clear" w:color="auto" w:fill="F7F5F5"/>
                <w:lang w:val="ru-RU"/>
              </w:rPr>
              <w:t>Заходер</w:t>
            </w:r>
            <w:proofErr w:type="spellEnd"/>
            <w:r w:rsidRPr="008F111A">
              <w:rPr>
                <w:rFonts w:ascii="Times New Roman" w:hAnsi="Times New Roman" w:cs="Times New Roman"/>
                <w:color w:val="000000"/>
                <w:sz w:val="28"/>
                <w:szCs w:val="28"/>
                <w:shd w:val="clear" w:color="auto" w:fill="F7F5F5"/>
                <w:lang w:val="ru-RU"/>
              </w:rPr>
              <w:t>.</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(нет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9B5413" w:rsidTr="007E0AB5">
        <w:trPr>
          <w:trHeight w:hRule="exact" w:val="185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Проверочная работа по разделу «Зарубежная литература»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9B5413" w:rsidTr="007E0AB5">
        <w:trPr>
          <w:trHeight w:hRule="exact" w:val="226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98.</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Комплексная контрольная работа</w:t>
            </w:r>
            <w:r w:rsidR="00BC39AA" w:rsidRPr="008F111A">
              <w:rPr>
                <w:rFonts w:ascii="Times New Roman" w:hAnsi="Times New Roman" w:cs="Times New Roman"/>
                <w:color w:val="000000"/>
                <w:sz w:val="28"/>
                <w:szCs w:val="28"/>
                <w:shd w:val="clear" w:color="auto" w:fill="F7F5F5"/>
                <w:lang w:val="ru-RU"/>
              </w:rPr>
              <w:t xml:space="preserve"> за год.</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rPr>
            </w:pPr>
            <w:r w:rsidRPr="008F111A">
              <w:rPr>
                <w:rFonts w:ascii="Times New Roman" w:hAnsi="Times New Roman" w:cs="Times New Roman"/>
                <w:sz w:val="28"/>
                <w:szCs w:val="28"/>
                <w:lang w:val="ru-RU"/>
              </w:rPr>
              <w:t>1</w:t>
            </w: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749B1" w:rsidRPr="008F111A" w:rsidRDefault="00C749B1" w:rsidP="00C749B1">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Промежуточный контроль: контрольная работа в письменной форме.</w:t>
            </w:r>
          </w:p>
          <w:p w:rsidR="00BC39AA" w:rsidRPr="008F111A" w:rsidRDefault="00BC39AA" w:rsidP="00AE4467">
            <w:pPr>
              <w:rPr>
                <w:rFonts w:ascii="Times New Roman" w:hAnsi="Times New Roman" w:cs="Times New Roman"/>
                <w:color w:val="000000"/>
                <w:sz w:val="28"/>
                <w:szCs w:val="28"/>
                <w:shd w:val="clear" w:color="auto" w:fill="F7FDF7"/>
                <w:lang w:val="ru-RU"/>
              </w:rPr>
            </w:pPr>
          </w:p>
        </w:tc>
      </w:tr>
      <w:tr w:rsidR="00300CED" w:rsidRPr="009B5413" w:rsidTr="007E0AB5">
        <w:trPr>
          <w:trHeight w:hRule="exact" w:val="186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99.</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Анализ комплексной контрольной работы и выявление причин затруднения.</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AE4467" w:rsidP="00AE4467">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самооценка с использованием «Оценочного листа»</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42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100.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8A7938" w:rsidRPr="008F111A" w:rsidRDefault="008A7938" w:rsidP="008A7938">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Экскурсия в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1448A6">
            <w:pPr>
              <w:rPr>
                <w:rFonts w:ascii="Times New Roman" w:hAnsi="Times New Roman" w:cs="Times New Roman"/>
                <w:sz w:val="28"/>
                <w:szCs w:val="28"/>
                <w:lang w:val="ru-RU"/>
              </w:rPr>
            </w:pPr>
          </w:p>
        </w:tc>
      </w:tr>
      <w:tr w:rsidR="00300CED" w:rsidRPr="008F111A" w:rsidTr="007E0AB5">
        <w:trPr>
          <w:trHeight w:hRule="exact" w:val="339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101.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8A7938" w:rsidRPr="008F111A" w:rsidRDefault="008A7938" w:rsidP="008A7938">
            <w:pPr>
              <w:shd w:val="clear" w:color="auto" w:fill="FFFFFF" w:themeFill="background1"/>
              <w:rPr>
                <w:rFonts w:ascii="Times New Roman" w:eastAsia="Times New Roman" w:hAnsi="Times New Roman"/>
                <w:color w:val="000000"/>
                <w:w w:val="97"/>
                <w:sz w:val="28"/>
                <w:szCs w:val="28"/>
                <w:lang w:val="ru-RU"/>
              </w:rPr>
            </w:pPr>
            <w:r w:rsidRPr="008F111A">
              <w:rPr>
                <w:rFonts w:ascii="Times New Roman" w:eastAsia="Times New Roman" w:hAnsi="Times New Roman"/>
                <w:color w:val="000000"/>
                <w:w w:val="97"/>
                <w:sz w:val="28"/>
                <w:szCs w:val="28"/>
                <w:lang w:val="ru-RU"/>
              </w:rPr>
              <w:t xml:space="preserve">С. Я. Маршак «Книжка про книжку», Н. А. Найдёнова «Мой друг». </w:t>
            </w:r>
          </w:p>
          <w:p w:rsidR="008A7938" w:rsidRPr="008F111A" w:rsidRDefault="008A7938" w:rsidP="008A7938">
            <w:pPr>
              <w:shd w:val="clear" w:color="auto" w:fill="FFFFFF" w:themeFill="background1"/>
              <w:rPr>
                <w:rFonts w:ascii="Times New Roman" w:eastAsia="Times New Roman" w:hAnsi="Times New Roman"/>
                <w:color w:val="000000"/>
                <w:w w:val="97"/>
                <w:sz w:val="28"/>
                <w:szCs w:val="28"/>
                <w:lang w:val="ru-RU"/>
              </w:rPr>
            </w:pPr>
            <w:r w:rsidRPr="008F111A">
              <w:rPr>
                <w:rFonts w:ascii="Times New Roman" w:eastAsia="Times New Roman" w:hAnsi="Times New Roman"/>
                <w:color w:val="000000"/>
                <w:w w:val="97"/>
                <w:sz w:val="28"/>
                <w:szCs w:val="28"/>
                <w:lang w:val="ru-RU"/>
              </w:rPr>
              <w:t xml:space="preserve">Выразительное чтение стихотворных и прозаических произведений с соблюдением орфоэпических и интонационных норм при чтении вслух.  </w:t>
            </w:r>
          </w:p>
          <w:p w:rsidR="008A7938" w:rsidRPr="008F111A" w:rsidRDefault="008A7938" w:rsidP="008A7938">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olor w:val="000000"/>
                <w:w w:val="97"/>
                <w:sz w:val="28"/>
                <w:szCs w:val="28"/>
                <w:lang w:val="ru-RU"/>
              </w:rPr>
              <w:t>(нет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AE4F3F" w:rsidRPr="008F111A" w:rsidRDefault="00AE4F3F" w:rsidP="00AE4F3F">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1448A6" w:rsidRPr="008F111A" w:rsidRDefault="001448A6" w:rsidP="001448A6">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sz w:val="28"/>
                <w:szCs w:val="28"/>
                <w:lang w:val="ru-RU"/>
              </w:rPr>
            </w:pPr>
          </w:p>
        </w:tc>
      </w:tr>
      <w:tr w:rsidR="00300CED" w:rsidRPr="008F111A" w:rsidTr="007E0AB5">
        <w:trPr>
          <w:trHeight w:hRule="exact" w:val="183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102.</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D23E02" w:rsidRPr="008F111A" w:rsidRDefault="00D23E02" w:rsidP="00D23E02">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 xml:space="preserve"> Резервный урок</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7E0AB5">
        <w:trPr>
          <w:trHeight w:hRule="exact" w:val="808"/>
        </w:trPr>
        <w:tc>
          <w:tcPr>
            <w:tcW w:w="467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ight="144"/>
              <w:rPr>
                <w:sz w:val="28"/>
                <w:szCs w:val="28"/>
                <w:lang w:val="ru-RU"/>
              </w:rPr>
            </w:pPr>
            <w:r w:rsidRPr="008F111A">
              <w:rPr>
                <w:rFonts w:ascii="Times New Roman" w:eastAsia="Times New Roman" w:hAnsi="Times New Roman"/>
                <w:color w:val="000000"/>
                <w:sz w:val="28"/>
                <w:szCs w:val="28"/>
                <w:lang w:val="ru-RU"/>
              </w:rPr>
              <w:t>ОБЩЕЕ КОЛИЧЕСТВО ЧАСОВ ПО ПРОГРАММЕ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102</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BC39AA"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1</w:t>
            </w: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BC39AA" w:rsidP="00300CED">
            <w:pPr>
              <w:autoSpaceDE w:val="0"/>
              <w:autoSpaceDN w:val="0"/>
              <w:spacing w:before="98" w:after="0" w:line="230" w:lineRule="auto"/>
              <w:ind w:left="72"/>
              <w:rPr>
                <w:sz w:val="28"/>
                <w:szCs w:val="28"/>
                <w:lang w:val="ru-RU"/>
              </w:rPr>
            </w:pPr>
            <w:r w:rsidRPr="008F111A">
              <w:rPr>
                <w:sz w:val="28"/>
                <w:szCs w:val="28"/>
                <w:lang w:val="ru-RU"/>
              </w:rPr>
              <w:t>9</w:t>
            </w:r>
          </w:p>
        </w:tc>
        <w:tc>
          <w:tcPr>
            <w:tcW w:w="3827" w:type="dxa"/>
            <w:gridSpan w:val="3"/>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30" w:lineRule="auto"/>
              <w:rPr>
                <w:sz w:val="28"/>
                <w:szCs w:val="28"/>
                <w:lang w:val="ru-RU"/>
              </w:rPr>
            </w:pPr>
          </w:p>
        </w:tc>
      </w:tr>
    </w:tbl>
    <w:p w:rsidR="00AD232C" w:rsidRDefault="00AD232C">
      <w:pPr>
        <w:autoSpaceDE w:val="0"/>
        <w:autoSpaceDN w:val="0"/>
        <w:spacing w:after="0" w:line="14" w:lineRule="exact"/>
      </w:pPr>
    </w:p>
    <w:p w:rsidR="00AD232C" w:rsidRDefault="00AD232C">
      <w:pPr>
        <w:sectPr w:rsidR="00AD232C">
          <w:pgSz w:w="11900" w:h="16840"/>
          <w:pgMar w:top="284" w:right="650" w:bottom="1440" w:left="666" w:header="720" w:footer="720" w:gutter="0"/>
          <w:cols w:space="720" w:equalWidth="0">
            <w:col w:w="10584" w:space="0"/>
          </w:cols>
          <w:docGrid w:linePitch="360"/>
        </w:sectPr>
      </w:pPr>
    </w:p>
    <w:p w:rsidR="00AD232C" w:rsidRDefault="00AD232C">
      <w:pPr>
        <w:autoSpaceDE w:val="0"/>
        <w:autoSpaceDN w:val="0"/>
        <w:spacing w:after="78" w:line="220" w:lineRule="exact"/>
      </w:pPr>
    </w:p>
    <w:p w:rsidR="00AD232C" w:rsidRPr="004009B0" w:rsidRDefault="005527B1">
      <w:pPr>
        <w:autoSpaceDE w:val="0"/>
        <w:autoSpaceDN w:val="0"/>
        <w:spacing w:after="0" w:line="230" w:lineRule="auto"/>
        <w:rPr>
          <w:rFonts w:ascii="Times New Roman" w:hAnsi="Times New Roman" w:cs="Times New Roman"/>
          <w:sz w:val="24"/>
          <w:szCs w:val="24"/>
          <w:lang w:val="ru-RU"/>
        </w:rPr>
      </w:pPr>
      <w:r w:rsidRPr="004009B0">
        <w:rPr>
          <w:rFonts w:ascii="Times New Roman" w:eastAsia="Times New Roman" w:hAnsi="Times New Roman" w:cs="Times New Roman"/>
          <w:b/>
          <w:color w:val="000000"/>
          <w:sz w:val="24"/>
          <w:szCs w:val="24"/>
          <w:lang w:val="ru-RU"/>
        </w:rPr>
        <w:t xml:space="preserve">УЧЕБНО-МЕТОДИЧЕСКОЕ ОБЕСПЕЧЕНИЕ ОБРАЗОВАТЕЛЬНОГО ПРОЦЕССА </w:t>
      </w:r>
    </w:p>
    <w:p w:rsidR="00AD232C" w:rsidRPr="004009B0" w:rsidRDefault="005527B1">
      <w:pPr>
        <w:autoSpaceDE w:val="0"/>
        <w:autoSpaceDN w:val="0"/>
        <w:spacing w:before="346" w:after="0" w:line="230" w:lineRule="auto"/>
        <w:rPr>
          <w:rFonts w:ascii="Times New Roman" w:hAnsi="Times New Roman" w:cs="Times New Roman"/>
          <w:sz w:val="24"/>
          <w:szCs w:val="24"/>
          <w:lang w:val="ru-RU"/>
        </w:rPr>
      </w:pPr>
      <w:r w:rsidRPr="004009B0">
        <w:rPr>
          <w:rFonts w:ascii="Times New Roman" w:eastAsia="Times New Roman" w:hAnsi="Times New Roman" w:cs="Times New Roman"/>
          <w:b/>
          <w:color w:val="000000"/>
          <w:sz w:val="24"/>
          <w:szCs w:val="24"/>
          <w:lang w:val="ru-RU"/>
        </w:rPr>
        <w:t>ОБЯЗАТЕЛЬНЫЕ УЧЕБНЫЕ МАТЕРИАЛЫ ДЛЯ УЧЕНИКА</w:t>
      </w:r>
    </w:p>
    <w:p w:rsidR="00142618" w:rsidRDefault="005527B1" w:rsidP="00142618">
      <w:pPr>
        <w:autoSpaceDE w:val="0"/>
        <w:autoSpaceDN w:val="0"/>
        <w:spacing w:before="166" w:after="0" w:line="271" w:lineRule="auto"/>
        <w:ind w:right="432"/>
        <w:rPr>
          <w:rFonts w:ascii="Times New Roman" w:hAnsi="Times New Roman" w:cs="Times New Roman"/>
          <w:sz w:val="24"/>
          <w:szCs w:val="24"/>
          <w:lang w:val="ru-RU"/>
        </w:rPr>
      </w:pPr>
      <w:r w:rsidRPr="00142618">
        <w:rPr>
          <w:rFonts w:ascii="Times New Roman" w:eastAsia="Times New Roman" w:hAnsi="Times New Roman" w:cs="Times New Roman"/>
          <w:color w:val="000000"/>
          <w:sz w:val="24"/>
          <w:szCs w:val="24"/>
          <w:lang w:val="ru-RU"/>
        </w:rPr>
        <w:t>Климанова Л.Ф., Виноградская Л.А., Горецкий В.Г., Литературное чтение (в 2 частях). Учебник. 3 класс. Акционерное общест</w:t>
      </w:r>
      <w:r w:rsidR="006E0DD1">
        <w:rPr>
          <w:rFonts w:ascii="Times New Roman" w:eastAsia="Times New Roman" w:hAnsi="Times New Roman" w:cs="Times New Roman"/>
          <w:color w:val="000000"/>
          <w:sz w:val="24"/>
          <w:szCs w:val="24"/>
          <w:lang w:val="ru-RU"/>
        </w:rPr>
        <w:t>во «Издательство «Просвещение»</w:t>
      </w:r>
      <w:r w:rsidRPr="00142618">
        <w:rPr>
          <w:rFonts w:ascii="Times New Roman" w:hAnsi="Times New Roman" w:cs="Times New Roman"/>
          <w:sz w:val="24"/>
          <w:szCs w:val="24"/>
          <w:lang w:val="ru-RU"/>
        </w:rPr>
        <w:br/>
      </w:r>
    </w:p>
    <w:p w:rsidR="00AD232C" w:rsidRPr="00142618" w:rsidRDefault="005527B1" w:rsidP="00142618">
      <w:pPr>
        <w:autoSpaceDE w:val="0"/>
        <w:autoSpaceDN w:val="0"/>
        <w:spacing w:before="166" w:after="0" w:line="271" w:lineRule="auto"/>
        <w:ind w:right="432"/>
        <w:rPr>
          <w:rFonts w:ascii="Times New Roman" w:hAnsi="Times New Roman" w:cs="Times New Roman"/>
          <w:sz w:val="24"/>
          <w:szCs w:val="24"/>
          <w:lang w:val="ru-RU"/>
        </w:rPr>
      </w:pPr>
      <w:r w:rsidRPr="00142618">
        <w:rPr>
          <w:rFonts w:ascii="Times New Roman" w:eastAsia="Times New Roman" w:hAnsi="Times New Roman" w:cs="Times New Roman"/>
          <w:b/>
          <w:color w:val="000000"/>
          <w:sz w:val="24"/>
          <w:szCs w:val="24"/>
          <w:lang w:val="ru-RU"/>
        </w:rPr>
        <w:t>МЕТОДИЧЕСКИЕ МАТЕРИАЛЫ ДЛЯ УЧИТЕЛЯ</w:t>
      </w:r>
    </w:p>
    <w:p w:rsidR="00142618" w:rsidRPr="00142618" w:rsidRDefault="009B5413">
      <w:pPr>
        <w:autoSpaceDE w:val="0"/>
        <w:autoSpaceDN w:val="0"/>
        <w:spacing w:before="262" w:after="0" w:line="230" w:lineRule="auto"/>
        <w:rPr>
          <w:rFonts w:ascii="Times New Roman" w:hAnsi="Times New Roman" w:cs="Times New Roman"/>
          <w:sz w:val="24"/>
          <w:szCs w:val="24"/>
          <w:lang w:val="ru-RU"/>
        </w:rPr>
      </w:pPr>
      <w:hyperlink r:id="rId149" w:history="1">
        <w:r w:rsidR="00142618" w:rsidRPr="00142618">
          <w:rPr>
            <w:rStyle w:val="aff8"/>
            <w:rFonts w:ascii="Times New Roman" w:hAnsi="Times New Roman" w:cs="Times New Roman"/>
            <w:sz w:val="24"/>
            <w:szCs w:val="24"/>
            <w:lang w:val="ru-RU"/>
          </w:rPr>
          <w:t>https://cdn.catalog.prosv.ru/attachment/4331d5fc-2f22-11e7-affc-0050569c7d18.pdf</w:t>
        </w:r>
      </w:hyperlink>
    </w:p>
    <w:p w:rsidR="00AD232C" w:rsidRPr="00142618" w:rsidRDefault="005527B1">
      <w:pPr>
        <w:autoSpaceDE w:val="0"/>
        <w:autoSpaceDN w:val="0"/>
        <w:spacing w:before="262" w:after="0" w:line="230" w:lineRule="auto"/>
        <w:rPr>
          <w:rFonts w:ascii="Times New Roman" w:hAnsi="Times New Roman" w:cs="Times New Roman"/>
          <w:sz w:val="24"/>
          <w:szCs w:val="24"/>
          <w:lang w:val="ru-RU"/>
        </w:rPr>
      </w:pPr>
      <w:r w:rsidRPr="00142618">
        <w:rPr>
          <w:rFonts w:ascii="Times New Roman" w:eastAsia="Times New Roman" w:hAnsi="Times New Roman" w:cs="Times New Roman"/>
          <w:b/>
          <w:color w:val="000000"/>
          <w:sz w:val="24"/>
          <w:szCs w:val="24"/>
          <w:lang w:val="ru-RU"/>
        </w:rPr>
        <w:t>ЦИФРОВЫЕ ОБРАЗОВАТЕЛЬНЫЕ РЕСУРСЫ И РЕСУРСЫ СЕТИ ИНТЕРНЕТ</w:t>
      </w:r>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0" w:history="1">
        <w:r w:rsidR="00142618" w:rsidRPr="00142618">
          <w:rPr>
            <w:rStyle w:val="aff8"/>
            <w:rFonts w:ascii="Times New Roman" w:eastAsia="Times New Roman" w:hAnsi="Times New Roman" w:cs="Times New Roman"/>
            <w:w w:val="97"/>
            <w:sz w:val="24"/>
            <w:szCs w:val="24"/>
          </w:rPr>
          <w:t>https</w:t>
        </w:r>
        <w:r w:rsidR="00142618" w:rsidRPr="00142618">
          <w:rPr>
            <w:rStyle w:val="aff8"/>
            <w:rFonts w:ascii="Times New Roman" w:eastAsia="Times New Roman" w:hAnsi="Times New Roman" w:cs="Times New Roman"/>
            <w:w w:val="97"/>
            <w:sz w:val="24"/>
            <w:szCs w:val="24"/>
            <w:lang w:val="ru-RU"/>
          </w:rPr>
          <w:t>://</w:t>
        </w:r>
        <w:proofErr w:type="spellStart"/>
        <w:r w:rsidR="00142618" w:rsidRPr="00142618">
          <w:rPr>
            <w:rStyle w:val="aff8"/>
            <w:rFonts w:ascii="Times New Roman" w:eastAsia="Times New Roman" w:hAnsi="Times New Roman" w:cs="Times New Roman"/>
            <w:w w:val="97"/>
            <w:sz w:val="24"/>
            <w:szCs w:val="24"/>
          </w:rPr>
          <w:t>quizizz</w:t>
        </w:r>
        <w:proofErr w:type="spellEnd"/>
        <w:r w:rsidR="00142618" w:rsidRPr="00142618">
          <w:rPr>
            <w:rStyle w:val="aff8"/>
            <w:rFonts w:ascii="Times New Roman" w:eastAsia="Times New Roman" w:hAnsi="Times New Roman" w:cs="Times New Roman"/>
            <w:w w:val="97"/>
            <w:sz w:val="24"/>
            <w:szCs w:val="24"/>
            <w:lang w:val="ru-RU"/>
          </w:rPr>
          <w:t>.</w:t>
        </w:r>
        <w:r w:rsidR="00142618" w:rsidRPr="00142618">
          <w:rPr>
            <w:rStyle w:val="aff8"/>
            <w:rFonts w:ascii="Times New Roman" w:eastAsia="Times New Roman" w:hAnsi="Times New Roman" w:cs="Times New Roman"/>
            <w:w w:val="97"/>
            <w:sz w:val="24"/>
            <w:szCs w:val="24"/>
          </w:rPr>
          <w:t>com</w:t>
        </w:r>
        <w:r w:rsidR="00142618" w:rsidRPr="00142618">
          <w:rPr>
            <w:rStyle w:val="aff8"/>
            <w:rFonts w:ascii="Times New Roman" w:eastAsia="Times New Roman" w:hAnsi="Times New Roman" w:cs="Times New Roman"/>
            <w:w w:val="97"/>
            <w:sz w:val="24"/>
            <w:szCs w:val="24"/>
            <w:lang w:val="ru-RU"/>
          </w:rPr>
          <w:t>/</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1" w:history="1">
        <w:r w:rsidR="00142618" w:rsidRPr="00142618">
          <w:rPr>
            <w:rStyle w:val="aff8"/>
            <w:rFonts w:ascii="Times New Roman" w:eastAsia="Times New Roman" w:hAnsi="Times New Roman" w:cs="Times New Roman"/>
            <w:w w:val="97"/>
            <w:sz w:val="24"/>
            <w:szCs w:val="24"/>
            <w:lang w:val="ru-RU"/>
          </w:rPr>
          <w:t>https://nearpod.com/</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2" w:history="1">
        <w:r w:rsidR="00142618" w:rsidRPr="00142618">
          <w:rPr>
            <w:rStyle w:val="aff8"/>
            <w:rFonts w:ascii="Times New Roman" w:eastAsia="Times New Roman" w:hAnsi="Times New Roman" w:cs="Times New Roman"/>
            <w:w w:val="97"/>
            <w:sz w:val="24"/>
            <w:szCs w:val="24"/>
            <w:lang w:val="ru-RU"/>
          </w:rPr>
          <w:t>https://www.plickers.com/</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3" w:history="1">
        <w:r w:rsidR="00142618" w:rsidRPr="00142618">
          <w:rPr>
            <w:rStyle w:val="aff8"/>
            <w:rFonts w:ascii="Times New Roman" w:eastAsia="Times New Roman" w:hAnsi="Times New Roman" w:cs="Times New Roman"/>
            <w:w w:val="97"/>
            <w:sz w:val="24"/>
            <w:szCs w:val="24"/>
            <w:lang w:val="ru-RU"/>
          </w:rPr>
          <w:t>https://genial.ly/</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4" w:history="1">
        <w:r w:rsidR="00142618" w:rsidRPr="00142618">
          <w:rPr>
            <w:rStyle w:val="aff8"/>
            <w:rFonts w:ascii="Times New Roman" w:eastAsia="Times New Roman" w:hAnsi="Times New Roman" w:cs="Times New Roman"/>
            <w:w w:val="97"/>
            <w:sz w:val="24"/>
            <w:szCs w:val="24"/>
            <w:lang w:val="ru-RU"/>
          </w:rPr>
          <w:t>https://www.zipgrade.com/</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5" w:history="1">
        <w:r w:rsidR="00142618" w:rsidRPr="00142618">
          <w:rPr>
            <w:rStyle w:val="aff8"/>
            <w:rFonts w:ascii="Times New Roman" w:eastAsia="Times New Roman" w:hAnsi="Times New Roman" w:cs="Times New Roman"/>
            <w:w w:val="97"/>
            <w:sz w:val="24"/>
            <w:szCs w:val="24"/>
            <w:lang w:val="ru-RU"/>
          </w:rPr>
          <w:t>https://www.umaigra.com/</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6" w:history="1">
        <w:r w:rsidR="00142618" w:rsidRPr="00142618">
          <w:rPr>
            <w:rStyle w:val="aff8"/>
            <w:rFonts w:ascii="Times New Roman" w:eastAsia="Times New Roman" w:hAnsi="Times New Roman" w:cs="Times New Roman"/>
            <w:w w:val="97"/>
            <w:sz w:val="24"/>
            <w:szCs w:val="24"/>
            <w:lang w:val="ru-RU"/>
          </w:rPr>
          <w:t>https://worksheets.ru/</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7" w:history="1">
        <w:r w:rsidR="00142618" w:rsidRPr="00142618">
          <w:rPr>
            <w:rStyle w:val="aff8"/>
            <w:rFonts w:ascii="Times New Roman" w:eastAsia="Times New Roman" w:hAnsi="Times New Roman" w:cs="Times New Roman"/>
            <w:w w:val="97"/>
            <w:sz w:val="24"/>
            <w:szCs w:val="24"/>
            <w:lang w:val="ru-RU"/>
          </w:rPr>
          <w:t>https://www.liveworksheets.com/</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8" w:history="1">
        <w:r w:rsidR="00142618" w:rsidRPr="00142618">
          <w:rPr>
            <w:rStyle w:val="aff8"/>
            <w:rFonts w:ascii="Times New Roman" w:eastAsia="Times New Roman" w:hAnsi="Times New Roman" w:cs="Times New Roman"/>
            <w:w w:val="97"/>
            <w:sz w:val="24"/>
            <w:szCs w:val="24"/>
            <w:lang w:val="ru-RU"/>
          </w:rPr>
          <w:t>https://udoba.org/</w:t>
        </w:r>
      </w:hyperlink>
    </w:p>
    <w:p w:rsidR="00142618" w:rsidRPr="00142618" w:rsidRDefault="009B5413"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9" w:history="1">
        <w:r w:rsidR="00142618" w:rsidRPr="00142618">
          <w:rPr>
            <w:rStyle w:val="aff8"/>
            <w:rFonts w:ascii="Times New Roman" w:eastAsia="Times New Roman" w:hAnsi="Times New Roman" w:cs="Times New Roman"/>
            <w:w w:val="97"/>
            <w:sz w:val="24"/>
            <w:szCs w:val="24"/>
            <w:lang w:val="ru-RU"/>
          </w:rPr>
          <w:t>https://learningapps.org/</w:t>
        </w:r>
      </w:hyperlink>
    </w:p>
    <w:p w:rsidR="00AD232C" w:rsidRPr="00142618" w:rsidRDefault="009B5413" w:rsidP="00142618">
      <w:pPr>
        <w:rPr>
          <w:rFonts w:ascii="Times New Roman" w:hAnsi="Times New Roman" w:cs="Times New Roman"/>
          <w:sz w:val="24"/>
          <w:szCs w:val="24"/>
          <w:lang w:val="ru-RU"/>
        </w:rPr>
        <w:sectPr w:rsidR="00AD232C" w:rsidRPr="00142618">
          <w:pgSz w:w="11900" w:h="16840"/>
          <w:pgMar w:top="298" w:right="650" w:bottom="1440" w:left="666" w:header="720" w:footer="720" w:gutter="0"/>
          <w:cols w:space="720" w:equalWidth="0">
            <w:col w:w="10584" w:space="0"/>
          </w:cols>
          <w:docGrid w:linePitch="360"/>
        </w:sectPr>
      </w:pPr>
      <w:hyperlink r:id="rId160" w:history="1">
        <w:r w:rsidR="00142618" w:rsidRPr="00142618">
          <w:rPr>
            <w:rStyle w:val="aff8"/>
            <w:rFonts w:ascii="Times New Roman" w:eastAsia="Times New Roman" w:hAnsi="Times New Roman" w:cs="Times New Roman"/>
            <w:w w:val="97"/>
            <w:sz w:val="24"/>
            <w:szCs w:val="24"/>
            <w:lang w:val="ru-RU"/>
          </w:rPr>
          <w:t>https://teachermade.com/</w:t>
        </w:r>
      </w:hyperlink>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379" w:lineRule="auto"/>
        <w:ind w:right="432"/>
        <w:rPr>
          <w:lang w:val="ru-RU"/>
        </w:rPr>
      </w:pPr>
      <w:r w:rsidRPr="005527B1">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5527B1">
        <w:rPr>
          <w:lang w:val="ru-RU"/>
        </w:rPr>
        <w:br/>
      </w:r>
      <w:r w:rsidRPr="005527B1">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AD232C" w:rsidRPr="005527B1" w:rsidRDefault="00AD232C">
      <w:pPr>
        <w:rPr>
          <w:lang w:val="ru-RU"/>
        </w:rPr>
        <w:sectPr w:rsidR="00AD232C" w:rsidRPr="005527B1">
          <w:pgSz w:w="11900" w:h="16840"/>
          <w:pgMar w:top="298" w:right="650" w:bottom="1440" w:left="666" w:header="720" w:footer="720" w:gutter="0"/>
          <w:cols w:space="720" w:equalWidth="0">
            <w:col w:w="10584" w:space="0"/>
          </w:cols>
          <w:docGrid w:linePitch="360"/>
        </w:sectPr>
      </w:pPr>
    </w:p>
    <w:p w:rsidR="005527B1" w:rsidRPr="005527B1" w:rsidRDefault="005527B1">
      <w:pPr>
        <w:rPr>
          <w:lang w:val="ru-RU"/>
        </w:rPr>
      </w:pPr>
    </w:p>
    <w:sectPr w:rsidR="005527B1" w:rsidRPr="005527B1" w:rsidSect="00034616">
      <w:pgSz w:w="11900" w:h="16840"/>
      <w:pgMar w:top="1440" w:right="1440" w:bottom="1440" w:left="1440" w:header="720" w:footer="720" w:gutter="0"/>
      <w:cols w:space="720" w:equalWidth="0">
        <w:col w:w="10584" w:space="0"/>
      </w:cols>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34CFB" w16cid:durableId="26A72F85"/>
  <w16cid:commentId w16cid:paraId="0F426413" w16cid:durableId="26A72F86"/>
  <w16cid:commentId w16cid:paraId="41773C5C" w16cid:durableId="26A72F8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NewtonCSanPin-Regular">
    <w:altName w:val="Times New Roman"/>
    <w:panose1 w:val="00000000000000000000"/>
    <w:charset w:val="00"/>
    <w:family w:val="roman"/>
    <w:notTrueType/>
    <w:pitch w:val="default"/>
  </w:font>
  <w:font w:name="Segoe UI">
    <w:charset w:val="CC"/>
    <w:family w:val="swiss"/>
    <w:pitch w:val="variable"/>
    <w:sig w:usb0="E10022FF" w:usb1="C000E47F" w:usb2="00000029" w:usb3="00000000" w:csb0="000001D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2"/>
  </w:compat>
  <w:rsids>
    <w:rsidRoot w:val="00B47730"/>
    <w:rsid w:val="000117D9"/>
    <w:rsid w:val="00023ED3"/>
    <w:rsid w:val="0003459D"/>
    <w:rsid w:val="00034616"/>
    <w:rsid w:val="000370CE"/>
    <w:rsid w:val="0006063C"/>
    <w:rsid w:val="000A24C5"/>
    <w:rsid w:val="000B5C91"/>
    <w:rsid w:val="001066CD"/>
    <w:rsid w:val="00120E8B"/>
    <w:rsid w:val="00142618"/>
    <w:rsid w:val="001448A6"/>
    <w:rsid w:val="0015074B"/>
    <w:rsid w:val="0015320A"/>
    <w:rsid w:val="001C2677"/>
    <w:rsid w:val="001E76C8"/>
    <w:rsid w:val="00205DCE"/>
    <w:rsid w:val="00223766"/>
    <w:rsid w:val="00252BEC"/>
    <w:rsid w:val="002815E4"/>
    <w:rsid w:val="0029639D"/>
    <w:rsid w:val="002C71FA"/>
    <w:rsid w:val="002E426D"/>
    <w:rsid w:val="002E458A"/>
    <w:rsid w:val="002F106D"/>
    <w:rsid w:val="00300CED"/>
    <w:rsid w:val="00303B99"/>
    <w:rsid w:val="00324510"/>
    <w:rsid w:val="00326F90"/>
    <w:rsid w:val="0037287A"/>
    <w:rsid w:val="00372907"/>
    <w:rsid w:val="00383F1F"/>
    <w:rsid w:val="00395D05"/>
    <w:rsid w:val="003C2C1A"/>
    <w:rsid w:val="003D765F"/>
    <w:rsid w:val="003E2A1C"/>
    <w:rsid w:val="003E2B36"/>
    <w:rsid w:val="004009B0"/>
    <w:rsid w:val="00405EFD"/>
    <w:rsid w:val="00431F61"/>
    <w:rsid w:val="004330DA"/>
    <w:rsid w:val="00451459"/>
    <w:rsid w:val="0045446D"/>
    <w:rsid w:val="00497BDB"/>
    <w:rsid w:val="004B7EFC"/>
    <w:rsid w:val="004F3D10"/>
    <w:rsid w:val="00512726"/>
    <w:rsid w:val="00513FE2"/>
    <w:rsid w:val="00526585"/>
    <w:rsid w:val="00532CEA"/>
    <w:rsid w:val="00536F0A"/>
    <w:rsid w:val="005373ED"/>
    <w:rsid w:val="005409C8"/>
    <w:rsid w:val="005527B1"/>
    <w:rsid w:val="005632FB"/>
    <w:rsid w:val="005659AD"/>
    <w:rsid w:val="00572E1D"/>
    <w:rsid w:val="005A10BC"/>
    <w:rsid w:val="005B48A6"/>
    <w:rsid w:val="005B786F"/>
    <w:rsid w:val="0061341D"/>
    <w:rsid w:val="00637AD4"/>
    <w:rsid w:val="006608C3"/>
    <w:rsid w:val="006906C0"/>
    <w:rsid w:val="006D2C0F"/>
    <w:rsid w:val="006D76DB"/>
    <w:rsid w:val="006E0DD1"/>
    <w:rsid w:val="006E515B"/>
    <w:rsid w:val="006F083A"/>
    <w:rsid w:val="006F4420"/>
    <w:rsid w:val="007000FC"/>
    <w:rsid w:val="007015A4"/>
    <w:rsid w:val="007346F2"/>
    <w:rsid w:val="00755A62"/>
    <w:rsid w:val="00756E6A"/>
    <w:rsid w:val="00761F72"/>
    <w:rsid w:val="00773D2B"/>
    <w:rsid w:val="007E0AB5"/>
    <w:rsid w:val="007E4EBE"/>
    <w:rsid w:val="008128AA"/>
    <w:rsid w:val="00814426"/>
    <w:rsid w:val="00835989"/>
    <w:rsid w:val="0085095E"/>
    <w:rsid w:val="00891C7A"/>
    <w:rsid w:val="008A1E25"/>
    <w:rsid w:val="008A4A1E"/>
    <w:rsid w:val="008A7938"/>
    <w:rsid w:val="008B288D"/>
    <w:rsid w:val="008E155E"/>
    <w:rsid w:val="008E2599"/>
    <w:rsid w:val="008F111A"/>
    <w:rsid w:val="008F3042"/>
    <w:rsid w:val="00911FBD"/>
    <w:rsid w:val="00930CA5"/>
    <w:rsid w:val="009525D9"/>
    <w:rsid w:val="009703DD"/>
    <w:rsid w:val="009971C3"/>
    <w:rsid w:val="009B5413"/>
    <w:rsid w:val="009C6EDB"/>
    <w:rsid w:val="009D025B"/>
    <w:rsid w:val="009F1FFD"/>
    <w:rsid w:val="00A04C63"/>
    <w:rsid w:val="00A21AF7"/>
    <w:rsid w:val="00A22207"/>
    <w:rsid w:val="00A258DE"/>
    <w:rsid w:val="00A279AF"/>
    <w:rsid w:val="00A45CB4"/>
    <w:rsid w:val="00A52747"/>
    <w:rsid w:val="00A56648"/>
    <w:rsid w:val="00A82AFC"/>
    <w:rsid w:val="00A860B2"/>
    <w:rsid w:val="00AA1D8D"/>
    <w:rsid w:val="00AC76A1"/>
    <w:rsid w:val="00AD232C"/>
    <w:rsid w:val="00AE1E07"/>
    <w:rsid w:val="00AE42F7"/>
    <w:rsid w:val="00AE4467"/>
    <w:rsid w:val="00AE4F3F"/>
    <w:rsid w:val="00B00BE1"/>
    <w:rsid w:val="00B20F91"/>
    <w:rsid w:val="00B26F58"/>
    <w:rsid w:val="00B40680"/>
    <w:rsid w:val="00B47730"/>
    <w:rsid w:val="00B53873"/>
    <w:rsid w:val="00B5542B"/>
    <w:rsid w:val="00B60D5E"/>
    <w:rsid w:val="00B66310"/>
    <w:rsid w:val="00B67C5D"/>
    <w:rsid w:val="00BB7388"/>
    <w:rsid w:val="00BC39AA"/>
    <w:rsid w:val="00BD7953"/>
    <w:rsid w:val="00BF0681"/>
    <w:rsid w:val="00C028F8"/>
    <w:rsid w:val="00C02EB0"/>
    <w:rsid w:val="00C02EBF"/>
    <w:rsid w:val="00C05D5C"/>
    <w:rsid w:val="00C749B1"/>
    <w:rsid w:val="00CB0664"/>
    <w:rsid w:val="00CC76FF"/>
    <w:rsid w:val="00CF288E"/>
    <w:rsid w:val="00CF492B"/>
    <w:rsid w:val="00D038FA"/>
    <w:rsid w:val="00D15A00"/>
    <w:rsid w:val="00D23E02"/>
    <w:rsid w:val="00D55EC5"/>
    <w:rsid w:val="00D81EBC"/>
    <w:rsid w:val="00D87A76"/>
    <w:rsid w:val="00DC14C8"/>
    <w:rsid w:val="00DC2114"/>
    <w:rsid w:val="00DF56DC"/>
    <w:rsid w:val="00E0176F"/>
    <w:rsid w:val="00E66D20"/>
    <w:rsid w:val="00EA328E"/>
    <w:rsid w:val="00EC6A56"/>
    <w:rsid w:val="00EE648D"/>
    <w:rsid w:val="00F16E00"/>
    <w:rsid w:val="00F25D29"/>
    <w:rsid w:val="00F41849"/>
    <w:rsid w:val="00F44B01"/>
    <w:rsid w:val="00F570EF"/>
    <w:rsid w:val="00F642AA"/>
    <w:rsid w:val="00F649F4"/>
    <w:rsid w:val="00F952A2"/>
    <w:rsid w:val="00F97DE1"/>
    <w:rsid w:val="00FB4C84"/>
    <w:rsid w:val="00FC4E9C"/>
    <w:rsid w:val="00FC693F"/>
    <w:rsid w:val="00FF0EC0"/>
    <w:rsid w:val="00FF188F"/>
    <w:rsid w:val="00FF7B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8B152"/>
  <w15:docId w15:val="{A0BC589F-1500-4273-B68D-9EEA0995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5527B1"/>
    <w:rPr>
      <w:color w:val="0000FF" w:themeColor="hyperlink"/>
      <w:u w:val="single"/>
    </w:rPr>
  </w:style>
  <w:style w:type="character" w:customStyle="1" w:styleId="snippet-info">
    <w:name w:val="snippet-info"/>
    <w:basedOn w:val="a2"/>
    <w:rsid w:val="00372907"/>
  </w:style>
  <w:style w:type="character" w:customStyle="1" w:styleId="fontstyle01">
    <w:name w:val="fontstyle01"/>
    <w:basedOn w:val="a2"/>
    <w:rsid w:val="006F083A"/>
    <w:rPr>
      <w:rFonts w:ascii="NewtonCSanPin-Regular" w:hAnsi="NewtonCSanPin-Regular" w:hint="default"/>
      <w:b w:val="0"/>
      <w:bCs w:val="0"/>
      <w:i w:val="0"/>
      <w:iCs w:val="0"/>
      <w:color w:val="242021"/>
      <w:sz w:val="18"/>
      <w:szCs w:val="18"/>
    </w:rPr>
  </w:style>
  <w:style w:type="character" w:customStyle="1" w:styleId="2c">
    <w:name w:val="Основной текст (2)_"/>
    <w:link w:val="2d"/>
    <w:uiPriority w:val="99"/>
    <w:locked/>
    <w:rsid w:val="008A1E25"/>
    <w:rPr>
      <w:sz w:val="28"/>
      <w:shd w:val="clear" w:color="auto" w:fill="FFFFFF"/>
    </w:rPr>
  </w:style>
  <w:style w:type="paragraph" w:customStyle="1" w:styleId="2d">
    <w:name w:val="Основной текст (2)"/>
    <w:basedOn w:val="a1"/>
    <w:link w:val="2c"/>
    <w:uiPriority w:val="99"/>
    <w:rsid w:val="008A1E25"/>
    <w:pPr>
      <w:widowControl w:val="0"/>
      <w:shd w:val="clear" w:color="auto" w:fill="FFFFFF"/>
      <w:spacing w:after="240" w:line="322" w:lineRule="exact"/>
    </w:pPr>
    <w:rPr>
      <w:sz w:val="28"/>
    </w:rPr>
  </w:style>
  <w:style w:type="character" w:styleId="aff9">
    <w:name w:val="annotation reference"/>
    <w:basedOn w:val="a2"/>
    <w:uiPriority w:val="99"/>
    <w:semiHidden/>
    <w:unhideWhenUsed/>
    <w:rsid w:val="00E0176F"/>
    <w:rPr>
      <w:sz w:val="16"/>
      <w:szCs w:val="16"/>
    </w:rPr>
  </w:style>
  <w:style w:type="paragraph" w:styleId="affa">
    <w:name w:val="annotation text"/>
    <w:basedOn w:val="a1"/>
    <w:link w:val="affb"/>
    <w:uiPriority w:val="99"/>
    <w:unhideWhenUsed/>
    <w:rsid w:val="00E0176F"/>
    <w:pPr>
      <w:spacing w:line="240" w:lineRule="auto"/>
    </w:pPr>
    <w:rPr>
      <w:sz w:val="20"/>
      <w:szCs w:val="20"/>
    </w:rPr>
  </w:style>
  <w:style w:type="character" w:customStyle="1" w:styleId="affb">
    <w:name w:val="Текст примечания Знак"/>
    <w:basedOn w:val="a2"/>
    <w:link w:val="affa"/>
    <w:uiPriority w:val="99"/>
    <w:rsid w:val="00E0176F"/>
    <w:rPr>
      <w:sz w:val="20"/>
      <w:szCs w:val="20"/>
    </w:rPr>
  </w:style>
  <w:style w:type="paragraph" w:styleId="affc">
    <w:name w:val="Balloon Text"/>
    <w:basedOn w:val="a1"/>
    <w:link w:val="affd"/>
    <w:uiPriority w:val="99"/>
    <w:semiHidden/>
    <w:unhideWhenUsed/>
    <w:rsid w:val="00E0176F"/>
    <w:pPr>
      <w:spacing w:after="0" w:line="240" w:lineRule="auto"/>
    </w:pPr>
    <w:rPr>
      <w:rFonts w:ascii="Segoe UI" w:hAnsi="Segoe UI" w:cs="Segoe UI"/>
      <w:sz w:val="18"/>
      <w:szCs w:val="18"/>
    </w:rPr>
  </w:style>
  <w:style w:type="character" w:customStyle="1" w:styleId="affd">
    <w:name w:val="Текст выноски Знак"/>
    <w:basedOn w:val="a2"/>
    <w:link w:val="affc"/>
    <w:uiPriority w:val="99"/>
    <w:semiHidden/>
    <w:rsid w:val="00E0176F"/>
    <w:rPr>
      <w:rFonts w:ascii="Segoe UI" w:hAnsi="Segoe UI" w:cs="Segoe UI"/>
      <w:sz w:val="18"/>
      <w:szCs w:val="18"/>
    </w:rPr>
  </w:style>
  <w:style w:type="paragraph" w:styleId="affe">
    <w:name w:val="annotation subject"/>
    <w:basedOn w:val="affa"/>
    <w:next w:val="affa"/>
    <w:link w:val="afff"/>
    <w:uiPriority w:val="99"/>
    <w:semiHidden/>
    <w:unhideWhenUsed/>
    <w:rsid w:val="00E0176F"/>
    <w:rPr>
      <w:b/>
      <w:bCs/>
    </w:rPr>
  </w:style>
  <w:style w:type="character" w:customStyle="1" w:styleId="afff">
    <w:name w:val="Тема примечания Знак"/>
    <w:basedOn w:val="affb"/>
    <w:link w:val="affe"/>
    <w:uiPriority w:val="99"/>
    <w:semiHidden/>
    <w:rsid w:val="00E01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arningapps.org/" TargetMode="External"/><Relationship Id="rId117" Type="http://schemas.openxmlformats.org/officeDocument/2006/relationships/hyperlink" Target="https://nearpod.com/" TargetMode="External"/><Relationship Id="rId21" Type="http://schemas.openxmlformats.org/officeDocument/2006/relationships/hyperlink" Target="https://www.zipgrade.com/" TargetMode="External"/><Relationship Id="rId42" Type="http://schemas.openxmlformats.org/officeDocument/2006/relationships/hyperlink" Target="https://genial.ly/" TargetMode="External"/><Relationship Id="rId47" Type="http://schemas.openxmlformats.org/officeDocument/2006/relationships/hyperlink" Target="https://udoba.org/" TargetMode="External"/><Relationship Id="rId63" Type="http://schemas.openxmlformats.org/officeDocument/2006/relationships/hyperlink" Target="https://www.plickers.com/" TargetMode="External"/><Relationship Id="rId68" Type="http://schemas.openxmlformats.org/officeDocument/2006/relationships/hyperlink" Target="https://www.liveworksheets.com/" TargetMode="External"/><Relationship Id="rId84" Type="http://schemas.openxmlformats.org/officeDocument/2006/relationships/hyperlink" Target="https://nearpod.com/" TargetMode="External"/><Relationship Id="rId89" Type="http://schemas.openxmlformats.org/officeDocument/2006/relationships/hyperlink" Target="https://worksheets.ru/" TargetMode="External"/><Relationship Id="rId112" Type="http://schemas.openxmlformats.org/officeDocument/2006/relationships/hyperlink" Target="https://www.liveworksheets.com/" TargetMode="External"/><Relationship Id="rId133" Type="http://schemas.openxmlformats.org/officeDocument/2006/relationships/hyperlink" Target="https://worksheets.ru/" TargetMode="External"/><Relationship Id="rId138" Type="http://schemas.openxmlformats.org/officeDocument/2006/relationships/hyperlink" Target="https://quizizz.com/" TargetMode="External"/><Relationship Id="rId154" Type="http://schemas.openxmlformats.org/officeDocument/2006/relationships/hyperlink" Target="https://www.zipgrade.com/" TargetMode="External"/><Relationship Id="rId159" Type="http://schemas.openxmlformats.org/officeDocument/2006/relationships/hyperlink" Target="https://learningapps.org/" TargetMode="External"/><Relationship Id="rId16" Type="http://schemas.openxmlformats.org/officeDocument/2006/relationships/hyperlink" Target="https://teachermade.com/" TargetMode="External"/><Relationship Id="rId107" Type="http://schemas.openxmlformats.org/officeDocument/2006/relationships/hyperlink" Target="https://www.plickers.com/" TargetMode="External"/><Relationship Id="rId11" Type="http://schemas.openxmlformats.org/officeDocument/2006/relationships/hyperlink" Target="https://www.umaigra.com/" TargetMode="External"/><Relationship Id="rId32" Type="http://schemas.openxmlformats.org/officeDocument/2006/relationships/hyperlink" Target="https://www.zipgrade.com/" TargetMode="External"/><Relationship Id="rId37" Type="http://schemas.openxmlformats.org/officeDocument/2006/relationships/hyperlink" Target="https://learningapps.org/" TargetMode="External"/><Relationship Id="rId53" Type="http://schemas.openxmlformats.org/officeDocument/2006/relationships/hyperlink" Target="https://genial.ly/" TargetMode="External"/><Relationship Id="rId58" Type="http://schemas.openxmlformats.org/officeDocument/2006/relationships/hyperlink" Target="https://udoba.org/" TargetMode="External"/><Relationship Id="rId74" Type="http://schemas.openxmlformats.org/officeDocument/2006/relationships/hyperlink" Target="https://www.plickers.com/" TargetMode="External"/><Relationship Id="rId79" Type="http://schemas.openxmlformats.org/officeDocument/2006/relationships/hyperlink" Target="https://www.liveworksheets.com/" TargetMode="External"/><Relationship Id="rId102" Type="http://schemas.openxmlformats.org/officeDocument/2006/relationships/hyperlink" Target="https://udoba.org/" TargetMode="External"/><Relationship Id="rId123" Type="http://schemas.openxmlformats.org/officeDocument/2006/relationships/hyperlink" Target="https://www.liveworksheets.com/" TargetMode="External"/><Relationship Id="rId128" Type="http://schemas.openxmlformats.org/officeDocument/2006/relationships/hyperlink" Target="https://nearpod.com/" TargetMode="External"/><Relationship Id="rId144" Type="http://schemas.openxmlformats.org/officeDocument/2006/relationships/hyperlink" Target="https://worksheets.ru/" TargetMode="External"/><Relationship Id="rId149" Type="http://schemas.openxmlformats.org/officeDocument/2006/relationships/hyperlink" Target="https://cdn.catalog.prosv.ru/attachment/4331d5fc-2f22-11e7-affc-0050569c7d18.pdf" TargetMode="External"/><Relationship Id="rId5" Type="http://schemas.openxmlformats.org/officeDocument/2006/relationships/webSettings" Target="webSettings.xml"/><Relationship Id="rId90" Type="http://schemas.openxmlformats.org/officeDocument/2006/relationships/hyperlink" Target="https://www.liveworksheets.com/" TargetMode="External"/><Relationship Id="rId95" Type="http://schemas.openxmlformats.org/officeDocument/2006/relationships/hyperlink" Target="https://nearpod.com/" TargetMode="External"/><Relationship Id="rId160" Type="http://schemas.openxmlformats.org/officeDocument/2006/relationships/hyperlink" Target="https://teachermade.com/" TargetMode="External"/><Relationship Id="rId22" Type="http://schemas.openxmlformats.org/officeDocument/2006/relationships/hyperlink" Target="https://www.umaigra.com/" TargetMode="External"/><Relationship Id="rId27" Type="http://schemas.openxmlformats.org/officeDocument/2006/relationships/hyperlink" Target="https://teachermade.com/" TargetMode="External"/><Relationship Id="rId43" Type="http://schemas.openxmlformats.org/officeDocument/2006/relationships/hyperlink" Target="https://www.zipgrade.com/" TargetMode="External"/><Relationship Id="rId48" Type="http://schemas.openxmlformats.org/officeDocument/2006/relationships/hyperlink" Target="https://learningapps.org/" TargetMode="External"/><Relationship Id="rId64" Type="http://schemas.openxmlformats.org/officeDocument/2006/relationships/hyperlink" Target="https://genial.ly/" TargetMode="External"/><Relationship Id="rId69" Type="http://schemas.openxmlformats.org/officeDocument/2006/relationships/hyperlink" Target="https://udoba.org/" TargetMode="External"/><Relationship Id="rId113" Type="http://schemas.openxmlformats.org/officeDocument/2006/relationships/hyperlink" Target="https://udoba.org/" TargetMode="External"/><Relationship Id="rId118" Type="http://schemas.openxmlformats.org/officeDocument/2006/relationships/hyperlink" Target="https://www.plickers.com/" TargetMode="External"/><Relationship Id="rId134" Type="http://schemas.openxmlformats.org/officeDocument/2006/relationships/hyperlink" Target="https://www.liveworksheets.com/" TargetMode="External"/><Relationship Id="rId139" Type="http://schemas.openxmlformats.org/officeDocument/2006/relationships/hyperlink" Target="https://nearpod.com/" TargetMode="External"/><Relationship Id="rId80" Type="http://schemas.openxmlformats.org/officeDocument/2006/relationships/hyperlink" Target="https://udoba.org/" TargetMode="External"/><Relationship Id="rId85" Type="http://schemas.openxmlformats.org/officeDocument/2006/relationships/hyperlink" Target="https://www.plickers.com/" TargetMode="External"/><Relationship Id="rId150" Type="http://schemas.openxmlformats.org/officeDocument/2006/relationships/hyperlink" Target="https://quizizz.com/" TargetMode="External"/><Relationship Id="rId155" Type="http://schemas.openxmlformats.org/officeDocument/2006/relationships/hyperlink" Target="https://www.umaigra.com/" TargetMode="External"/><Relationship Id="rId12" Type="http://schemas.openxmlformats.org/officeDocument/2006/relationships/hyperlink" Target="https://worksheets.ru/" TargetMode="External"/><Relationship Id="rId17" Type="http://schemas.openxmlformats.org/officeDocument/2006/relationships/hyperlink" Target="https://quizizz.com/" TargetMode="External"/><Relationship Id="rId33" Type="http://schemas.openxmlformats.org/officeDocument/2006/relationships/hyperlink" Target="https://www.umaigra.com/" TargetMode="External"/><Relationship Id="rId38" Type="http://schemas.openxmlformats.org/officeDocument/2006/relationships/hyperlink" Target="https://teachermade.com/" TargetMode="External"/><Relationship Id="rId59" Type="http://schemas.openxmlformats.org/officeDocument/2006/relationships/hyperlink" Target="https://learningapps.org/" TargetMode="External"/><Relationship Id="rId103" Type="http://schemas.openxmlformats.org/officeDocument/2006/relationships/hyperlink" Target="https://learningapps.org/" TargetMode="External"/><Relationship Id="rId108" Type="http://schemas.openxmlformats.org/officeDocument/2006/relationships/hyperlink" Target="https://genial.ly/" TargetMode="External"/><Relationship Id="rId124" Type="http://schemas.openxmlformats.org/officeDocument/2006/relationships/hyperlink" Target="https://udoba.org/" TargetMode="External"/><Relationship Id="rId129" Type="http://schemas.openxmlformats.org/officeDocument/2006/relationships/hyperlink" Target="https://www.plickers.com/" TargetMode="External"/><Relationship Id="rId54" Type="http://schemas.openxmlformats.org/officeDocument/2006/relationships/hyperlink" Target="https://www.zipgrade.com/" TargetMode="External"/><Relationship Id="rId70" Type="http://schemas.openxmlformats.org/officeDocument/2006/relationships/hyperlink" Target="https://learningapps.org/" TargetMode="External"/><Relationship Id="rId75" Type="http://schemas.openxmlformats.org/officeDocument/2006/relationships/hyperlink" Target="https://genial.ly/" TargetMode="External"/><Relationship Id="rId91" Type="http://schemas.openxmlformats.org/officeDocument/2006/relationships/hyperlink" Target="https://udoba.org/" TargetMode="External"/><Relationship Id="rId96" Type="http://schemas.openxmlformats.org/officeDocument/2006/relationships/hyperlink" Target="https://www.plickers.com/" TargetMode="External"/><Relationship Id="rId140" Type="http://schemas.openxmlformats.org/officeDocument/2006/relationships/hyperlink" Target="https://www.plickers.com/" TargetMode="External"/><Relationship Id="rId145" Type="http://schemas.openxmlformats.org/officeDocument/2006/relationships/hyperlink" Target="https://www.liveworksheets.com/" TargetMode="External"/><Relationship Id="rId161" Type="http://schemas.openxmlformats.org/officeDocument/2006/relationships/fontTable" Target="fontTable.xml"/><Relationship Id="rId16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hyperlink" Target="https://quizizz.com/" TargetMode="External"/><Relationship Id="rId15" Type="http://schemas.openxmlformats.org/officeDocument/2006/relationships/hyperlink" Target="https://learningapps.org/" TargetMode="External"/><Relationship Id="rId23" Type="http://schemas.openxmlformats.org/officeDocument/2006/relationships/hyperlink" Target="https://worksheets.ru/" TargetMode="External"/><Relationship Id="rId28" Type="http://schemas.openxmlformats.org/officeDocument/2006/relationships/hyperlink" Target="https://quizizz.com/" TargetMode="External"/><Relationship Id="rId36" Type="http://schemas.openxmlformats.org/officeDocument/2006/relationships/hyperlink" Target="https://udoba.org/" TargetMode="External"/><Relationship Id="rId49" Type="http://schemas.openxmlformats.org/officeDocument/2006/relationships/hyperlink" Target="https://teachermade.com/" TargetMode="External"/><Relationship Id="rId57" Type="http://schemas.openxmlformats.org/officeDocument/2006/relationships/hyperlink" Target="https://www.liveworksheets.com/" TargetMode="External"/><Relationship Id="rId106" Type="http://schemas.openxmlformats.org/officeDocument/2006/relationships/hyperlink" Target="https://nearpod.com/" TargetMode="External"/><Relationship Id="rId114" Type="http://schemas.openxmlformats.org/officeDocument/2006/relationships/hyperlink" Target="https://learningapps.org/" TargetMode="External"/><Relationship Id="rId119" Type="http://schemas.openxmlformats.org/officeDocument/2006/relationships/hyperlink" Target="https://genial.ly/" TargetMode="External"/><Relationship Id="rId127" Type="http://schemas.openxmlformats.org/officeDocument/2006/relationships/hyperlink" Target="https://quizizz.com/" TargetMode="External"/><Relationship Id="rId10" Type="http://schemas.openxmlformats.org/officeDocument/2006/relationships/hyperlink" Target="https://www.zipgrade.com/" TargetMode="External"/><Relationship Id="rId31" Type="http://schemas.openxmlformats.org/officeDocument/2006/relationships/hyperlink" Target="https://genial.ly/" TargetMode="External"/><Relationship Id="rId44" Type="http://schemas.openxmlformats.org/officeDocument/2006/relationships/hyperlink" Target="https://www.umaigra.com/" TargetMode="External"/><Relationship Id="rId52" Type="http://schemas.openxmlformats.org/officeDocument/2006/relationships/hyperlink" Target="https://www.plickers.com/" TargetMode="External"/><Relationship Id="rId60" Type="http://schemas.openxmlformats.org/officeDocument/2006/relationships/hyperlink" Target="https://teachermade.com/" TargetMode="External"/><Relationship Id="rId65" Type="http://schemas.openxmlformats.org/officeDocument/2006/relationships/hyperlink" Target="https://www.zipgrade.com/" TargetMode="External"/><Relationship Id="rId73" Type="http://schemas.openxmlformats.org/officeDocument/2006/relationships/hyperlink" Target="https://nearpod.com/" TargetMode="External"/><Relationship Id="rId78" Type="http://schemas.openxmlformats.org/officeDocument/2006/relationships/hyperlink" Target="https://worksheets.ru/" TargetMode="External"/><Relationship Id="rId81" Type="http://schemas.openxmlformats.org/officeDocument/2006/relationships/hyperlink" Target="https://learningapps.org/" TargetMode="External"/><Relationship Id="rId86" Type="http://schemas.openxmlformats.org/officeDocument/2006/relationships/hyperlink" Target="https://genial.ly/" TargetMode="External"/><Relationship Id="rId94" Type="http://schemas.openxmlformats.org/officeDocument/2006/relationships/hyperlink" Target="https://quizizz.com/" TargetMode="External"/><Relationship Id="rId99" Type="http://schemas.openxmlformats.org/officeDocument/2006/relationships/hyperlink" Target="https://www.umaigra.com/" TargetMode="External"/><Relationship Id="rId101" Type="http://schemas.openxmlformats.org/officeDocument/2006/relationships/hyperlink" Target="https://www.liveworksheets.com/" TargetMode="External"/><Relationship Id="rId122" Type="http://schemas.openxmlformats.org/officeDocument/2006/relationships/hyperlink" Target="https://worksheets.ru/" TargetMode="External"/><Relationship Id="rId130" Type="http://schemas.openxmlformats.org/officeDocument/2006/relationships/hyperlink" Target="https://genial.ly/" TargetMode="External"/><Relationship Id="rId135" Type="http://schemas.openxmlformats.org/officeDocument/2006/relationships/hyperlink" Target="https://udoba.org/" TargetMode="External"/><Relationship Id="rId143" Type="http://schemas.openxmlformats.org/officeDocument/2006/relationships/hyperlink" Target="https://www.umaigra.com/" TargetMode="External"/><Relationship Id="rId148" Type="http://schemas.openxmlformats.org/officeDocument/2006/relationships/hyperlink" Target="https://teachermade.com/" TargetMode="External"/><Relationship Id="rId151" Type="http://schemas.openxmlformats.org/officeDocument/2006/relationships/hyperlink" Target="https://nearpod.com/" TargetMode="External"/><Relationship Id="rId156" Type="http://schemas.openxmlformats.org/officeDocument/2006/relationships/hyperlink" Target="https://worksheets.ru/" TargetMode="External"/><Relationship Id="rId4" Type="http://schemas.openxmlformats.org/officeDocument/2006/relationships/settings" Target="settings.xml"/><Relationship Id="rId9" Type="http://schemas.openxmlformats.org/officeDocument/2006/relationships/hyperlink" Target="https://genial.ly/" TargetMode="External"/><Relationship Id="rId13" Type="http://schemas.openxmlformats.org/officeDocument/2006/relationships/hyperlink" Target="https://www.liveworksheets.com/" TargetMode="External"/><Relationship Id="rId18" Type="http://schemas.openxmlformats.org/officeDocument/2006/relationships/hyperlink" Target="https://nearpod.com/" TargetMode="External"/><Relationship Id="rId39" Type="http://schemas.openxmlformats.org/officeDocument/2006/relationships/hyperlink" Target="https://quizizz.com/" TargetMode="External"/><Relationship Id="rId109" Type="http://schemas.openxmlformats.org/officeDocument/2006/relationships/hyperlink" Target="https://www.zipgrade.com/" TargetMode="External"/><Relationship Id="rId34" Type="http://schemas.openxmlformats.org/officeDocument/2006/relationships/hyperlink" Target="https://worksheets.ru/" TargetMode="External"/><Relationship Id="rId50" Type="http://schemas.openxmlformats.org/officeDocument/2006/relationships/hyperlink" Target="https://quizizz.com/" TargetMode="External"/><Relationship Id="rId55" Type="http://schemas.openxmlformats.org/officeDocument/2006/relationships/hyperlink" Target="https://www.umaigra.com/" TargetMode="External"/><Relationship Id="rId76" Type="http://schemas.openxmlformats.org/officeDocument/2006/relationships/hyperlink" Target="https://www.zipgrade.com/" TargetMode="External"/><Relationship Id="rId97" Type="http://schemas.openxmlformats.org/officeDocument/2006/relationships/hyperlink" Target="https://genial.ly/" TargetMode="External"/><Relationship Id="rId104" Type="http://schemas.openxmlformats.org/officeDocument/2006/relationships/hyperlink" Target="https://teachermade.com/" TargetMode="External"/><Relationship Id="rId120" Type="http://schemas.openxmlformats.org/officeDocument/2006/relationships/hyperlink" Target="https://www.zipgrade.com/" TargetMode="External"/><Relationship Id="rId125" Type="http://schemas.openxmlformats.org/officeDocument/2006/relationships/hyperlink" Target="https://learningapps.org/" TargetMode="External"/><Relationship Id="rId141" Type="http://schemas.openxmlformats.org/officeDocument/2006/relationships/hyperlink" Target="https://genial.ly/" TargetMode="External"/><Relationship Id="rId146" Type="http://schemas.openxmlformats.org/officeDocument/2006/relationships/hyperlink" Target="https://udoba.org/" TargetMode="External"/><Relationship Id="rId7" Type="http://schemas.openxmlformats.org/officeDocument/2006/relationships/hyperlink" Target="https://nearpod.com/" TargetMode="External"/><Relationship Id="rId71" Type="http://schemas.openxmlformats.org/officeDocument/2006/relationships/hyperlink" Target="https://teachermade.com/" TargetMode="External"/><Relationship Id="rId92" Type="http://schemas.openxmlformats.org/officeDocument/2006/relationships/hyperlink" Target="https://learningapps.org/"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nearpod.com/" TargetMode="External"/><Relationship Id="rId24" Type="http://schemas.openxmlformats.org/officeDocument/2006/relationships/hyperlink" Target="https://www.liveworksheets.com/" TargetMode="External"/><Relationship Id="rId40" Type="http://schemas.openxmlformats.org/officeDocument/2006/relationships/hyperlink" Target="https://nearpod.com/" TargetMode="External"/><Relationship Id="rId45" Type="http://schemas.openxmlformats.org/officeDocument/2006/relationships/hyperlink" Target="https://worksheets.ru/" TargetMode="External"/><Relationship Id="rId66" Type="http://schemas.openxmlformats.org/officeDocument/2006/relationships/hyperlink" Target="https://www.umaigra.com/" TargetMode="External"/><Relationship Id="rId87" Type="http://schemas.openxmlformats.org/officeDocument/2006/relationships/hyperlink" Target="https://www.zipgrade.com/" TargetMode="External"/><Relationship Id="rId110" Type="http://schemas.openxmlformats.org/officeDocument/2006/relationships/hyperlink" Target="https://www.umaigra.com/" TargetMode="External"/><Relationship Id="rId115" Type="http://schemas.openxmlformats.org/officeDocument/2006/relationships/hyperlink" Target="https://teachermade.com/" TargetMode="External"/><Relationship Id="rId131" Type="http://schemas.openxmlformats.org/officeDocument/2006/relationships/hyperlink" Target="https://www.zipgrade.com/" TargetMode="External"/><Relationship Id="rId136" Type="http://schemas.openxmlformats.org/officeDocument/2006/relationships/hyperlink" Target="https://learningapps.org/" TargetMode="External"/><Relationship Id="rId157" Type="http://schemas.openxmlformats.org/officeDocument/2006/relationships/hyperlink" Target="https://www.liveworksheets.com/" TargetMode="External"/><Relationship Id="rId61" Type="http://schemas.openxmlformats.org/officeDocument/2006/relationships/hyperlink" Target="https://quizizz.com/" TargetMode="External"/><Relationship Id="rId82" Type="http://schemas.openxmlformats.org/officeDocument/2006/relationships/hyperlink" Target="https://teachermade.com/" TargetMode="External"/><Relationship Id="rId152" Type="http://schemas.openxmlformats.org/officeDocument/2006/relationships/hyperlink" Target="https://www.plickers.com/" TargetMode="External"/><Relationship Id="rId19" Type="http://schemas.openxmlformats.org/officeDocument/2006/relationships/hyperlink" Target="https://www.plickers.com/" TargetMode="External"/><Relationship Id="rId14" Type="http://schemas.openxmlformats.org/officeDocument/2006/relationships/hyperlink" Target="https://udoba.org/" TargetMode="External"/><Relationship Id="rId30" Type="http://schemas.openxmlformats.org/officeDocument/2006/relationships/hyperlink" Target="https://www.plickers.com/" TargetMode="External"/><Relationship Id="rId35" Type="http://schemas.openxmlformats.org/officeDocument/2006/relationships/hyperlink" Target="https://www.liveworksheets.com/" TargetMode="External"/><Relationship Id="rId56" Type="http://schemas.openxmlformats.org/officeDocument/2006/relationships/hyperlink" Target="https://worksheets.ru/" TargetMode="External"/><Relationship Id="rId77" Type="http://schemas.openxmlformats.org/officeDocument/2006/relationships/hyperlink" Target="https://www.umaigra.com/" TargetMode="External"/><Relationship Id="rId100" Type="http://schemas.openxmlformats.org/officeDocument/2006/relationships/hyperlink" Target="https://worksheets.ru/" TargetMode="External"/><Relationship Id="rId105" Type="http://schemas.openxmlformats.org/officeDocument/2006/relationships/hyperlink" Target="https://quizizz.com/" TargetMode="External"/><Relationship Id="rId126" Type="http://schemas.openxmlformats.org/officeDocument/2006/relationships/hyperlink" Target="https://teachermade.com/" TargetMode="External"/><Relationship Id="rId147" Type="http://schemas.openxmlformats.org/officeDocument/2006/relationships/hyperlink" Target="https://learningapps.org/" TargetMode="External"/><Relationship Id="rId8" Type="http://schemas.openxmlformats.org/officeDocument/2006/relationships/hyperlink" Target="https://www.plickers.com/" TargetMode="External"/><Relationship Id="rId51" Type="http://schemas.openxmlformats.org/officeDocument/2006/relationships/hyperlink" Target="https://nearpod.com/" TargetMode="External"/><Relationship Id="rId72" Type="http://schemas.openxmlformats.org/officeDocument/2006/relationships/hyperlink" Target="https://quizizz.com/" TargetMode="External"/><Relationship Id="rId93" Type="http://schemas.openxmlformats.org/officeDocument/2006/relationships/hyperlink" Target="https://teachermade.com/" TargetMode="External"/><Relationship Id="rId98" Type="http://schemas.openxmlformats.org/officeDocument/2006/relationships/hyperlink" Target="https://www.zipgrade.com/" TargetMode="External"/><Relationship Id="rId121" Type="http://schemas.openxmlformats.org/officeDocument/2006/relationships/hyperlink" Target="https://www.umaigra.com/" TargetMode="External"/><Relationship Id="rId142" Type="http://schemas.openxmlformats.org/officeDocument/2006/relationships/hyperlink" Target="https://www.zipgrade.com/" TargetMode="External"/><Relationship Id="rId3" Type="http://schemas.openxmlformats.org/officeDocument/2006/relationships/styles" Target="styles.xml"/><Relationship Id="rId25" Type="http://schemas.openxmlformats.org/officeDocument/2006/relationships/hyperlink" Target="https://udoba.org/" TargetMode="External"/><Relationship Id="rId46" Type="http://schemas.openxmlformats.org/officeDocument/2006/relationships/hyperlink" Target="https://www.liveworksheets.com/" TargetMode="External"/><Relationship Id="rId67" Type="http://schemas.openxmlformats.org/officeDocument/2006/relationships/hyperlink" Target="https://worksheets.ru/" TargetMode="External"/><Relationship Id="rId116" Type="http://schemas.openxmlformats.org/officeDocument/2006/relationships/hyperlink" Target="https://quizizz.com/" TargetMode="External"/><Relationship Id="rId137" Type="http://schemas.openxmlformats.org/officeDocument/2006/relationships/hyperlink" Target="https://teachermade.com/" TargetMode="External"/><Relationship Id="rId158" Type="http://schemas.openxmlformats.org/officeDocument/2006/relationships/hyperlink" Target="https://udoba.org/" TargetMode="External"/><Relationship Id="rId20" Type="http://schemas.openxmlformats.org/officeDocument/2006/relationships/hyperlink" Target="https://genial.ly/" TargetMode="External"/><Relationship Id="rId41" Type="http://schemas.openxmlformats.org/officeDocument/2006/relationships/hyperlink" Target="https://www.plickers.com/" TargetMode="External"/><Relationship Id="rId62" Type="http://schemas.openxmlformats.org/officeDocument/2006/relationships/hyperlink" Target="https://nearpod.com/" TargetMode="External"/><Relationship Id="rId83" Type="http://schemas.openxmlformats.org/officeDocument/2006/relationships/hyperlink" Target="https://quizizz.com/" TargetMode="External"/><Relationship Id="rId88" Type="http://schemas.openxmlformats.org/officeDocument/2006/relationships/hyperlink" Target="https://www.umaigra.com/" TargetMode="External"/><Relationship Id="rId111" Type="http://schemas.openxmlformats.org/officeDocument/2006/relationships/hyperlink" Target="https://worksheets.ru/" TargetMode="External"/><Relationship Id="rId132" Type="http://schemas.openxmlformats.org/officeDocument/2006/relationships/hyperlink" Target="https://www.umaigra.com/" TargetMode="External"/><Relationship Id="rId153" Type="http://schemas.openxmlformats.org/officeDocument/2006/relationships/hyperlink" Target="https://genia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DB28-6E64-44CE-B08D-1AF5725B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47</Pages>
  <Words>11945</Words>
  <Characters>68087</Characters>
  <Application>Microsoft Office Word</Application>
  <DocSecurity>0</DocSecurity>
  <Lines>567</Lines>
  <Paragraphs>159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79873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Бетти-Мохк - школа</cp:lastModifiedBy>
  <cp:revision>45</cp:revision>
  <dcterms:created xsi:type="dcterms:W3CDTF">2013-12-23T23:15:00Z</dcterms:created>
  <dcterms:modified xsi:type="dcterms:W3CDTF">2023-08-22T14:54:00Z</dcterms:modified>
  <cp:category/>
</cp:coreProperties>
</file>